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DF0" w:rsidRDefault="00D14DF0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878471" cy="9730853"/>
            <wp:effectExtent l="0" t="0" r="0" b="3810"/>
            <wp:docPr id="5" name="Рисунок 5" descr="C:\Users\User\Desktop\РАБОЧИЕ ПРОГРАММЫ готовые\сканы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РАБОЧИЕ ПРОГРАММЫ готовые\сканы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933" cy="974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DF0" w:rsidRDefault="00D14DF0" w:rsidP="00D14DF0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14DF0" w:rsidRDefault="00D14DF0" w:rsidP="00D14DF0">
      <w:pPr>
        <w:autoSpaceDE w:val="0"/>
        <w:autoSpaceDN w:val="0"/>
        <w:spacing w:after="78" w:line="220" w:lineRule="exac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5A2448" w:rsidRPr="00407B38" w:rsidRDefault="00407B38" w:rsidP="00D14DF0">
      <w:pPr>
        <w:autoSpaceDE w:val="0"/>
        <w:autoSpaceDN w:val="0"/>
        <w:spacing w:after="78" w:line="220" w:lineRule="exact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A2448" w:rsidRPr="00407B38" w:rsidRDefault="00407B38">
      <w:pPr>
        <w:autoSpaceDE w:val="0"/>
        <w:autoSpaceDN w:val="0"/>
        <w:spacing w:before="346" w:after="0"/>
        <w:ind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5A2448" w:rsidRPr="00407B38" w:rsidRDefault="00407B38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5A2448" w:rsidRPr="00407B38" w:rsidRDefault="00407B38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5A2448" w:rsidRPr="00407B38" w:rsidRDefault="00407B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5A2448" w:rsidRPr="00407B38" w:rsidRDefault="00407B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5A2448" w:rsidRPr="00407B38" w:rsidRDefault="00407B3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5A2448" w:rsidRPr="00407B38" w:rsidRDefault="00407B38">
      <w:pPr>
        <w:autoSpaceDE w:val="0"/>
        <w:autoSpaceDN w:val="0"/>
        <w:spacing w:before="178" w:after="0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66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5A2448" w:rsidRPr="00407B38" w:rsidRDefault="00407B38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5A2448" w:rsidRPr="00407B38" w:rsidRDefault="00407B3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78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A2448" w:rsidRPr="00407B38" w:rsidRDefault="00407B3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5A2448" w:rsidRPr="00407B38" w:rsidRDefault="00407B38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Масса (единица массы — грамм); соотношение между килограммом и граммом;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отношение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яжелее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/легче на/в».</w:t>
      </w:r>
    </w:p>
    <w:p w:rsidR="005A2448" w:rsidRPr="00407B38" w:rsidRDefault="00407B3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Стоимость (единицы — рубль, копейка); установление отношения «дороже/дешевле на/в».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Время (единица времени — секунда); установление отношения «быстрее/медленнее на/в».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5A2448" w:rsidRPr="00407B38" w:rsidRDefault="00407B38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5A2448" w:rsidRPr="00407B38" w:rsidRDefault="00407B38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5A2448" w:rsidRPr="00407B38" w:rsidRDefault="00407B38">
      <w:pPr>
        <w:autoSpaceDE w:val="0"/>
        <w:autoSpaceDN w:val="0"/>
        <w:spacing w:before="264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407B38">
        <w:rPr>
          <w:lang w:val="ru-RU"/>
        </w:rPr>
        <w:br/>
      </w: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72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/>
        <w:ind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5A2448" w:rsidRPr="00407B38" w:rsidRDefault="00407B38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A2448" w:rsidRPr="00407B38" w:rsidRDefault="00407B38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5A2448" w:rsidRPr="00407B38" w:rsidRDefault="00407B38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5A2448" w:rsidRPr="00407B38" w:rsidRDefault="00407B3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использовать разные приёмы и алгоритмы вычисления;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5A2448" w:rsidRPr="00407B38" w:rsidRDefault="00407B38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2" w:right="706" w:bottom="476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108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334" w:lineRule="auto"/>
        <w:ind w:left="240"/>
        <w:rPr>
          <w:lang w:val="ru-RU"/>
        </w:rPr>
      </w:pP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  <w:proofErr w:type="gramEnd"/>
    </w:p>
    <w:p w:rsidR="005A2448" w:rsidRPr="00407B38" w:rsidRDefault="00407B38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..</w:t>
      </w:r>
      <w:proofErr w:type="gramEnd"/>
    </w:p>
    <w:p w:rsidR="005A2448" w:rsidRPr="00407B38" w:rsidRDefault="00407B3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proofErr w:type="gramStart"/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  <w:proofErr w:type="gramEnd"/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328" w:right="720" w:bottom="1440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78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обучающимися личностных,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A2448" w:rsidRPr="00407B38" w:rsidRDefault="00407B38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407B38">
        <w:rPr>
          <w:lang w:val="ru-RU"/>
        </w:rPr>
        <w:tab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5A2448" w:rsidRPr="00407B38" w:rsidRDefault="00407B3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5A2448" w:rsidRPr="00407B38" w:rsidRDefault="00407B38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5A2448" w:rsidRPr="00407B38" w:rsidRDefault="00407B38">
      <w:pPr>
        <w:autoSpaceDE w:val="0"/>
        <w:autoSpaceDN w:val="0"/>
        <w:spacing w:before="324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A2448" w:rsidRPr="00407B38" w:rsidRDefault="00407B38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5A2448" w:rsidRPr="00407B38" w:rsidRDefault="00407B3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5A2448" w:rsidRPr="00407B38" w:rsidRDefault="00407B38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132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5A2448" w:rsidRPr="00407B38" w:rsidRDefault="00407B3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5A2448" w:rsidRPr="00407B38" w:rsidRDefault="00407B38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5A2448" w:rsidRPr="00407B38" w:rsidRDefault="00407B38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5A2448" w:rsidRPr="00407B38" w:rsidRDefault="00407B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5A2448" w:rsidRPr="00407B38" w:rsidRDefault="00407B38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5A2448" w:rsidRPr="00407B38" w:rsidRDefault="00407B38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A2448" w:rsidRPr="00407B38" w:rsidRDefault="00407B38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A2448" w:rsidRPr="00407B38" w:rsidRDefault="00407B38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A2448" w:rsidRPr="00407B38" w:rsidRDefault="00407B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:rsidR="005A2448" w:rsidRPr="00407B38" w:rsidRDefault="00407B3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составлять тексты заданий, аналогичные 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типовым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изученным.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144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5A2448" w:rsidRPr="00407B38" w:rsidRDefault="00407B38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A2448" w:rsidRPr="00407B38" w:rsidRDefault="00407B38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A2448" w:rsidRPr="00407B38" w:rsidRDefault="00407B38">
      <w:pPr>
        <w:autoSpaceDE w:val="0"/>
        <w:autoSpaceDN w:val="0"/>
        <w:spacing w:before="32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A2448" w:rsidRPr="00407B38" w:rsidRDefault="00407B3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классе  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5A2448" w:rsidRPr="00407B38" w:rsidRDefault="00407B3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:rsidR="005A2448" w:rsidRPr="00407B38" w:rsidRDefault="00407B38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:rsidR="005A2448" w:rsidRPr="00407B38" w:rsidRDefault="00407B3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  <w:proofErr w:type="gramEnd"/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:rsidR="005A2448" w:rsidRPr="00407B38" w:rsidRDefault="00407B3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:rsidR="005A2448" w:rsidRPr="00407B38" w:rsidRDefault="00407B38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/в»; 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108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348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периметр прямоугольника (квадрата), площадь прямоугольника (квадрата), используя правило/алгоритм;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все»,«некоторые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», «и», «каждый», «если…, то…»;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утверждение (вывод), строить логические рассуждения (одно/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), в том числе с использованием изученных связок;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извлекать и использовать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(находить общее, различное, уникальное);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64" w:line="220" w:lineRule="exact"/>
        <w:rPr>
          <w:lang w:val="ru-RU"/>
        </w:rPr>
      </w:pPr>
    </w:p>
    <w:p w:rsidR="005A2448" w:rsidRDefault="00407B38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33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A244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5A2448" w:rsidRDefault="005A2448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A2448" w:rsidRDefault="005A2448"/>
        </w:tc>
      </w:tr>
      <w:tr w:rsidR="005A2448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5A2448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01.09 -</w:t>
            </w:r>
          </w:p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07.09.</w:t>
            </w:r>
          </w:p>
          <w:p w:rsidR="00601579" w:rsidRPr="00601579" w:rsidRDefault="00601579" w:rsidP="00601579">
            <w:pPr>
              <w:spacing w:after="0"/>
              <w:rPr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различение, называние и запись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математических терминов, знаков; их использование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 и в речи при формулировании вывода, объяснении ответа, ведении математических записей;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08.09 -</w:t>
            </w:r>
          </w:p>
          <w:p w:rsid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09.09.</w:t>
            </w:r>
          </w:p>
          <w:p w:rsidR="00601579" w:rsidRPr="00601579" w:rsidRDefault="00601579" w:rsidP="00601579">
            <w:pPr>
              <w:spacing w:after="0"/>
              <w:rPr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 xml:space="preserve">13.09 – </w:t>
            </w:r>
          </w:p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14.09.</w:t>
            </w:r>
          </w:p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различение, называние и запись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математических терминов, знаков; их использование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 и в речи при формулировании вывода, объяснении ответа, ведении математических записей;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9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Кратное сравнение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15.09.</w:t>
            </w:r>
          </w:p>
          <w:p w:rsidR="00601579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различение, называние и запись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математических терминов, знаков; их использование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 и в речи при формулировании вывода, объяснении ответа, ведении математических записей;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2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30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Свойства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601579" w:rsidRDefault="00601579" w:rsidP="00601579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16.09.</w:t>
            </w:r>
          </w:p>
          <w:p w:rsidR="00601579" w:rsidRPr="00601579" w:rsidRDefault="00601579" w:rsidP="00601579">
            <w:pPr>
              <w:spacing w:after="0"/>
              <w:rPr>
                <w:lang w:val="ru-RU"/>
              </w:rPr>
            </w:pPr>
            <w:r w:rsidRPr="00601579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различение, называние и запись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математических терминов, знаков; их использование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 и в речи при формулировании вывода, объяснении ответа, ведении математических записей;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парах/группах. Обнаружение и проверка общего свойства группы чисел, поиск уникальных свойств числа из группы чисел;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использование латинских букв для записи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свойств арифметических действий, обозначения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5A2448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Масса (единица массы — грамм); соотношение между килограммом и  граммом; отношение «тяжелее/легче </w:t>
            </w:r>
            <w:proofErr w:type="gram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/в».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20.09.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Комментирование. Представление значения величины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заданных единицах, комментирование перехода от одних единиц к другим (однородным);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определять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3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21.09.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использование предметной модели для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зависимости между величинами (больше/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меньше), хода выполнения арифметических действий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величинами (сложение, вычитание, увеличение/ уменьшение в несколько раз) в случаях, сводимых к устным вычислениям; Комментирование. Представление значения величины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заданных единицах, комментирование перехода от одних единиц к другим (однородным);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Соотношение «цена, количество, стоимость» в  практической ситуации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22.09.</w:t>
            </w:r>
          </w:p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 xml:space="preserve">2022 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определять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6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Время (единица времени  — секунда); установление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отношения «быстрее/ медленнее </w:t>
            </w:r>
            <w:proofErr w:type="gram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/в».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Соотношение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начало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окончание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продолжительность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события» в практической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 xml:space="preserve">23.09 – 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27.09.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использование предметной модели для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зависимости между величинами (больше/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меньше), хода выполнения арифметических действий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величинами (сложение, вычитание, увеличение/ уменьшение в несколько раз) в случаях, сводимых к устным вычислениям; Пропедевтика исследовательской работы: определять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2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29.09.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Комментирование. Представление значения величины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заданных единицах, комментирование перехода от одних единиц к другим (однородным);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определять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Площадь (единицы площади  — квадратный метр, квадратный сантиметр, квадратный дециметр).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30.09.</w:t>
            </w:r>
          </w:p>
          <w:p w:rsidR="00D95A07" w:rsidRPr="00D95A07" w:rsidRDefault="00D95A07" w:rsidP="00D95A07">
            <w:pPr>
              <w:spacing w:after="0"/>
              <w:rPr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использование предметной модели для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зависимости между величинами (больше/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меньше), хода выполнения арифметических действий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величинами (сложение, вычитание, увеличение/ уменьшение в несколько раз) в случаях, сводимых к устным вычислениям; Комментирование. Представление значения величины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заданных единицах, комментирование перехода от одних единиц к другим (однородным);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28.09.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определять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7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Соотношение «больше/ меньше </w:t>
            </w:r>
            <w:proofErr w:type="gram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/</w:t>
            </w:r>
            <w:proofErr w:type="gram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в ситуации сравнения предметов и  объектов на основе измерения величин.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 xml:space="preserve">04.10 – 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05 10.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практических ситуаций.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меньше, равно) между значениями величины,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представленными в разных единицах. Применение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соотношений между величинами в ситуациях купли-продажи, движения, работы. Прикидка значения величины на глаз, проверка измерением, расчётами;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использование предметной модели для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иллюстрации зависимости между величинами (больше/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меньше), хода выполнения арифметических действий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величинами (сложение, вычитание, увеличение/ уменьшение в несколько раз) в случаях, сводимых к устным вычислениям;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350"/>
        </w:trPr>
        <w:tc>
          <w:tcPr>
            <w:tcW w:w="511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5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9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 w:rsidRPr="0060157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Устные вычисления, сводимые к действиям в  пределах 100 (табличное и  </w:t>
            </w:r>
            <w:proofErr w:type="spell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умножение, деление, действия с круглыми числами).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06.10 –</w:t>
            </w:r>
          </w:p>
          <w:p w:rsidR="00D95A07" w:rsidRPr="00D95A07" w:rsidRDefault="003A38F5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16.11</w:t>
            </w:r>
            <w:r w:rsidR="00D95A07" w:rsidRPr="00D95A07">
              <w:rPr>
                <w:sz w:val="24"/>
                <w:szCs w:val="24"/>
                <w:vertAlign w:val="subscript"/>
                <w:lang w:val="ru-RU"/>
              </w:rPr>
              <w:t>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рациональности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Проверка хода и результата выполнения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действия;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45" w:lineRule="auto"/>
              <w:ind w:left="72" w:right="864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Письменное сложение, 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числами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0 и 1.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D95A07" w:rsidRDefault="003A38F5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17.11</w:t>
            </w:r>
            <w:r w:rsidR="00D95A07" w:rsidRPr="00D95A07">
              <w:rPr>
                <w:sz w:val="24"/>
                <w:szCs w:val="24"/>
                <w:vertAlign w:val="subscript"/>
                <w:lang w:val="ru-RU"/>
              </w:rPr>
              <w:t xml:space="preserve"> – </w:t>
            </w:r>
          </w:p>
          <w:p w:rsidR="00D95A07" w:rsidRPr="00D95A07" w:rsidRDefault="003A38F5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24.11</w:t>
            </w:r>
            <w:r w:rsidR="00D95A07" w:rsidRPr="00D95A07">
              <w:rPr>
                <w:sz w:val="24"/>
                <w:szCs w:val="24"/>
                <w:vertAlign w:val="subscript"/>
                <w:lang w:val="ru-RU"/>
              </w:rPr>
              <w:t>.</w:t>
            </w:r>
          </w:p>
          <w:p w:rsidR="00D95A07" w:rsidRPr="00D95A07" w:rsidRDefault="00D95A07" w:rsidP="00D95A07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D95A07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рациональности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Проверка хода и результата выполнения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действия;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Взаимосвязь умножения и  деления.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25.11</w:t>
            </w:r>
            <w:r w:rsidRPr="003A38F5">
              <w:rPr>
                <w:sz w:val="24"/>
                <w:szCs w:val="24"/>
                <w:vertAlign w:val="subscript"/>
                <w:lang w:val="ru-RU"/>
              </w:rPr>
              <w:t xml:space="preserve"> – 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30.11</w:t>
            </w:r>
            <w:r w:rsidRPr="003A38F5">
              <w:rPr>
                <w:sz w:val="24"/>
                <w:szCs w:val="24"/>
                <w:vertAlign w:val="subscript"/>
                <w:lang w:val="ru-RU"/>
              </w:rPr>
              <w:t>.</w:t>
            </w:r>
          </w:p>
          <w:p w:rsidR="003A38F5" w:rsidRPr="003A38F5" w:rsidRDefault="003A38F5" w:rsidP="003A38F5">
            <w:pPr>
              <w:spacing w:after="0"/>
              <w:rPr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Прикидка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01.12</w:t>
            </w:r>
            <w:r w:rsidRPr="003A38F5">
              <w:rPr>
                <w:sz w:val="24"/>
                <w:szCs w:val="24"/>
                <w:vertAlign w:val="subscript"/>
                <w:lang w:val="ru-RU"/>
              </w:rPr>
              <w:t xml:space="preserve"> – 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>
              <w:rPr>
                <w:sz w:val="24"/>
                <w:szCs w:val="24"/>
                <w:vertAlign w:val="subscript"/>
                <w:lang w:val="ru-RU"/>
              </w:rPr>
              <w:t>02.12</w:t>
            </w:r>
            <w:r w:rsidRPr="003A38F5">
              <w:rPr>
                <w:sz w:val="24"/>
                <w:szCs w:val="24"/>
                <w:vertAlign w:val="subscript"/>
                <w:lang w:val="ru-RU"/>
              </w:rPr>
              <w:t>.</w:t>
            </w:r>
          </w:p>
          <w:p w:rsidR="003A38F5" w:rsidRPr="003A38F5" w:rsidRDefault="003A38F5" w:rsidP="003A38F5">
            <w:pPr>
              <w:spacing w:after="0"/>
              <w:rPr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5A2448" w:rsidRDefault="00407B38">
            <w:pPr>
              <w:autoSpaceDE w:val="0"/>
              <w:autoSpaceDN w:val="0"/>
              <w:spacing w:before="20" w:after="0" w:line="252" w:lineRule="auto"/>
              <w:ind w:left="72" w:right="432"/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рациональности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Проверка хода и результата выполнения действия;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 xml:space="preserve">06.12 – 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07.12.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ситуации и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5A2448" w:rsidRDefault="00407B38">
            <w:pPr>
              <w:autoSpaceDE w:val="0"/>
              <w:autoSpaceDN w:val="0"/>
              <w:spacing w:before="20" w:after="0" w:line="252" w:lineRule="auto"/>
              <w:ind w:left="72" w:right="432"/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рациональности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Проверка хода и результата выполнения действия;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 xml:space="preserve">08.12 – 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14.12.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ситуации и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5A2448" w:rsidRDefault="00407B38">
            <w:pPr>
              <w:autoSpaceDE w:val="0"/>
              <w:autoSpaceDN w:val="0"/>
              <w:spacing w:before="20" w:after="0" w:line="252" w:lineRule="auto"/>
              <w:ind w:left="72" w:right="432"/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рациональности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Проверка хода и результата выполнения действия;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 xml:space="preserve">15.12 – 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16.12.</w:t>
            </w:r>
          </w:p>
          <w:p w:rsidR="003A38F5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6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3A38F5" w:rsidRDefault="003A38F5" w:rsidP="003A38F5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20.12.</w:t>
            </w:r>
          </w:p>
          <w:p w:rsidR="003A38F5" w:rsidRPr="003A38F5" w:rsidRDefault="003A38F5" w:rsidP="003A38F5">
            <w:pPr>
              <w:spacing w:after="0"/>
              <w:rPr>
                <w:lang w:val="ru-RU"/>
              </w:rPr>
            </w:pPr>
            <w:r w:rsidRPr="003A38F5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Порядок действий в  числовом выражении, значение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числового выражения, содержащего несколько действий (со скобками/ без скобок), с вычислениями в пределах 1000.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21.12.</w:t>
            </w:r>
          </w:p>
          <w:p w:rsidR="003A38F5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Прикидка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ситуации и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22.12.</w:t>
            </w:r>
          </w:p>
          <w:p w:rsidR="003A38F5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1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23.12 – </w:t>
            </w:r>
          </w:p>
          <w:p w:rsidR="003A38F5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11.01.</w:t>
            </w:r>
          </w:p>
          <w:p w:rsidR="003A38F5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2022 – </w:t>
            </w:r>
          </w:p>
          <w:p w:rsidR="003A38F5" w:rsidRPr="004029B0" w:rsidRDefault="003A38F5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ситуации и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3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12.01.</w:t>
            </w:r>
          </w:p>
          <w:p w:rsidR="004029B0" w:rsidRPr="004029B0" w:rsidRDefault="004029B0" w:rsidP="004029B0">
            <w:pPr>
              <w:spacing w:after="0"/>
              <w:rPr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 правил порядка выполнения действий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ситуации и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конструирование числового выражения с заданным порядком выполнения действий.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числовых выражений без вычислений;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Умножение суммы на  число. Деление трёхзначного числа </w:t>
            </w:r>
            <w:proofErr w:type="gramStart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однозначное уголком.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суммы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13.01.</w:t>
            </w:r>
          </w:p>
          <w:p w:rsidR="004029B0" w:rsidRPr="004029B0" w:rsidRDefault="004029B0" w:rsidP="004029B0">
            <w:pPr>
              <w:spacing w:after="0"/>
              <w:rPr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использование предметных моделей для объяснения способа (приёма) нахождения неизвестного компонента арифметического действия;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парах/группах. Составление инструкции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умножения/деления на круглое число, деления чисел подбором;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5A2448" w:rsidRPr="0060157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17.01 – 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25.01.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составление и использование модели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Комментирование.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Описание хода рассуждения для решения задачи: по вопросам, с комментированием, составлением выражения;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 w:rsidRPr="0060157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Задачи на  понимание смысла арифметических действий (в том числе деления с остатком), отношений (больше/меньше на/в), зависимостей (купля-продажа, расчёт времени,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количества), на  сравнение (разностное, кратное).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26.01 – 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14.02.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составление и использование модели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нахождение одной из трёх взаимосвязанных величин при решении задач («на движение», «на работу» и пр.);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Решение задач с косвенной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Комментирование. Описание хода рассуждения для решения задачи: по вопросам, с комментированием, составлением выражения;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5A2448" w:rsidRPr="00407B38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407B38" w:rsidRDefault="005A2448">
      <w:pPr>
        <w:rPr>
          <w:lang w:val="ru-RU"/>
        </w:rPr>
        <w:sectPr w:rsidR="005A2448" w:rsidRPr="00407B3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47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7" w:lineRule="auto"/>
              <w:ind w:left="72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Запись решения задачи по действиям и с  помощью числового выражения.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полученного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результата.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15.02 -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16.02.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составление и использование модели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нахождение одной из трёх взаимосвязанных величин при решении задач («на движение», «на работу» и пр.);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Решение задач с косвенной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разных способов решения задачи (например, приведение к единице, кратное сравнение); поиск всех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Комментирование. Описание хода рассуждения для решения задачи: по вопросам, с комментированием, составлением выражения;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на контроль и самоконтроль при решении задач.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образцов записи решения задачи по действиям и с помощью числового выражения;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Моделирование: восстановление хода решения задачи по числовому выражению или другой записи её решения.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задач. Формулирование полного и краткого ответа к задаче, анализ возможности другого ответа или другого способа его получения;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17.02 – 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24.02.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2" w:lineRule="auto"/>
              <w:ind w:left="72"/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составление и использование модели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(рисунок, схема, таблица, диаграмма, краткая запись) на разных этапах решения задачи;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нахождение доли величины.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 w:rsidRPr="0060157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5A2448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28.02 – 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07.03.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Конструирование из бумаги геометрической фигуры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 xml:space="preserve">09.03 – 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14.03.</w:t>
            </w:r>
          </w:p>
          <w:p w:rsidR="004029B0" w:rsidRPr="004029B0" w:rsidRDefault="004029B0" w:rsidP="004029B0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4029B0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прямоугольника (квадрата);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5A2448" w:rsidRPr="00407B38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407B38" w:rsidRDefault="005A2448">
      <w:pPr>
        <w:rPr>
          <w:lang w:val="ru-RU"/>
        </w:rPr>
        <w:sectPr w:rsidR="005A2448" w:rsidRPr="00407B38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 xml:space="preserve">15.03 – 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16.03.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 xml:space="preserve">17.03 – 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23.03.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 xml:space="preserve">04.04 – 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05.04.</w:t>
            </w:r>
          </w:p>
          <w:p w:rsidR="004029B0" w:rsidRPr="00760C3B" w:rsidRDefault="004029B0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проверка истинности утверждений о значениях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геометрических величин;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свойствами (длина стороны, значение периметра, площади); определение размеров предметов на глаз с последующей проверкой — измерением;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прямоугольника (квадрата);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Конструирование из бумаги геометрической фигуры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заданной длиной стороны (значением периметра, площади).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на клетчатой бумаге прямоугольника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заданным значением площади.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площадей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фигур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 помощью наложения.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 xml:space="preserve">06.04 – 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12.04.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объектов окружающего мира: сопоставление их с изученными геометрическими формами;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Пропедевтика исследовательской работы: сравнение фигур по площади, периметру, сравнение однородных величин;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Конструирование из бумаги геометрической фигуры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заданной длиной стороны (значением периметра, площади).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Мысленное представление и экспериментальная проверка возможности конструирования заданной геометрической фигуры;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350"/>
        </w:trPr>
        <w:tc>
          <w:tcPr>
            <w:tcW w:w="511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985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5A244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13.04.</w:t>
            </w:r>
          </w:p>
          <w:p w:rsidR="00760C3B" w:rsidRPr="00760C3B" w:rsidRDefault="00760C3B" w:rsidP="00760C3B">
            <w:pPr>
              <w:spacing w:after="0"/>
              <w:rPr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подготовка суждения о взаимосвязи изучаемых математических понятий и фактов окружающей действительности. Примеры ситуаций, которые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целесообразно формулировать на языке математики,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и доказывать математическими средствами;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Верные (истинные) и  неверные (ложные) утверждения: конструирование, проверка.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Логические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рассуждения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связками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«если …, то …», «поэтому», «значит».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14.04.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18.04.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по установлению последовательности событий, действий, сюжета, выбору и проверке способа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действия в предложенной ситуации для разрешения проблемы (или ответа на вопрос);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Работа с информацией: извлечение и использование для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 xml:space="preserve">19.04 – 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21.04.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математической терминологии для описания сюжетной ситуации, отношений и зависимостей;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 по установлению последовательности событий, действий, сюжета, выбору и проверке способа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действия в предложенной ситуации для разрешения проблемы (или ответа на вопрос);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предложенной ситуации, нахождение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представление в тексте или графически всех найденных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табличной форме (на диаграмме);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5A244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Таблицы сложения и умножения: заполнение на  основе результатов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25.04.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результата вычисления по алгоритму;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Работа по заданному алгоритму.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Дополнение таблиц сложения, умножения. Решение простейших комбинаторных и логических задач;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22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26.04.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Работа по заданному алгоритму.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Дополнение таблиц сложения, умножения. Решение простейших комбинаторных и логических задач;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 w:rsidRPr="00601579">
        <w:trPr>
          <w:trHeight w:hRule="exact" w:val="1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27.04 –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03.05.</w:t>
            </w:r>
          </w:p>
          <w:p w:rsidR="00760C3B" w:rsidRPr="00760C3B" w:rsidRDefault="00760C3B" w:rsidP="00760C3B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60C3B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результата вычисления по алгоритму;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нахождения периметра и площади прямоугольника;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407B38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5A2448" w:rsidRPr="00407B38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407B38" w:rsidRDefault="005A2448">
      <w:pPr>
        <w:rPr>
          <w:lang w:val="ru-RU"/>
        </w:rPr>
        <w:sectPr w:rsidR="005A2448" w:rsidRPr="00407B38">
          <w:pgSz w:w="16840" w:h="11900"/>
          <w:pgMar w:top="284" w:right="640" w:bottom="9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48"/>
        <w:gridCol w:w="528"/>
        <w:gridCol w:w="1104"/>
        <w:gridCol w:w="1140"/>
        <w:gridCol w:w="804"/>
        <w:gridCol w:w="4336"/>
        <w:gridCol w:w="1020"/>
        <w:gridCol w:w="1454"/>
      </w:tblGrid>
      <w:tr w:rsidR="005A2448">
        <w:trPr>
          <w:trHeight w:hRule="exact" w:val="23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47C32" w:rsidRDefault="00760C3B" w:rsidP="00747C32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47C32">
              <w:rPr>
                <w:sz w:val="24"/>
                <w:szCs w:val="24"/>
                <w:vertAlign w:val="subscript"/>
                <w:lang w:val="ru-RU"/>
              </w:rPr>
              <w:t>04.05.</w:t>
            </w:r>
          </w:p>
          <w:p w:rsidR="00760C3B" w:rsidRPr="00747C32" w:rsidRDefault="00760C3B" w:rsidP="00747C32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47C32">
              <w:rPr>
                <w:sz w:val="24"/>
                <w:szCs w:val="24"/>
                <w:vertAlign w:val="subscript"/>
                <w:lang w:val="ru-RU"/>
              </w:rPr>
              <w:t>05.05.</w:t>
            </w:r>
          </w:p>
          <w:p w:rsidR="00760C3B" w:rsidRPr="00747C32" w:rsidRDefault="00760C3B" w:rsidP="00747C32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47C32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предложенной ситуации, нахождение и представление в тексте или графически всех найденных решений;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информацией: чтение, сравнение, интерпретация, использование в решении данных, представленных в табличной форме (на диаграмме);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Работа по заданному алгоритму.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5A2448" w:rsidRPr="00407B38" w:rsidRDefault="00407B38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Дополнение таблиц сложения, умножения. Решение простейших комбинаторных и логических задач;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A2448" w:rsidRPr="00747C32" w:rsidRDefault="00747C32" w:rsidP="00747C32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47C32">
              <w:rPr>
                <w:sz w:val="24"/>
                <w:szCs w:val="24"/>
                <w:vertAlign w:val="subscript"/>
                <w:lang w:val="ru-RU"/>
              </w:rPr>
              <w:t>10.05.</w:t>
            </w:r>
          </w:p>
          <w:p w:rsidR="00747C32" w:rsidRPr="00747C32" w:rsidRDefault="00747C32" w:rsidP="00747C32">
            <w:pPr>
              <w:spacing w:after="0"/>
              <w:rPr>
                <w:sz w:val="24"/>
                <w:szCs w:val="24"/>
                <w:vertAlign w:val="subscript"/>
                <w:lang w:val="ru-RU"/>
              </w:rPr>
            </w:pPr>
            <w:r w:rsidRPr="00747C32">
              <w:rPr>
                <w:sz w:val="24"/>
                <w:szCs w:val="24"/>
                <w:vertAlign w:val="subscript"/>
                <w:lang w:val="ru-RU"/>
              </w:rPr>
              <w:t>2023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парах/группах. Работа по заданному алгоритму.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</w:t>
            </w:r>
          </w:p>
          <w:p w:rsidR="005A2448" w:rsidRPr="00407B38" w:rsidRDefault="00407B38">
            <w:pPr>
              <w:autoSpaceDE w:val="0"/>
              <w:autoSpaceDN w:val="0"/>
              <w:spacing w:before="18" w:after="0" w:line="252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Дополнение таблиц сложения, умножения. Решение простейших комбинаторных и логических задач;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символы, знаки, пиктограммы; их использование в повседневной жизни и в математике; Составление правил работы с известными электронными средствами обучения (ЭФУ, тренажёры и др.);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https://urok.1sept.ru/ https://resh.edu.ru/</w:t>
            </w:r>
          </w:p>
        </w:tc>
      </w:tr>
      <w:tr w:rsidR="005A2448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4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  <w:tr w:rsidR="005A2448">
        <w:trPr>
          <w:trHeight w:hRule="exact" w:val="328"/>
        </w:trPr>
        <w:tc>
          <w:tcPr>
            <w:tcW w:w="5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117</w:t>
            </w:r>
          </w:p>
        </w:tc>
        <w:tc>
          <w:tcPr>
            <w:tcW w:w="7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5A2448"/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  <w:bookmarkStart w:id="0" w:name="_GoBack"/>
      <w:bookmarkEnd w:id="0"/>
    </w:p>
    <w:p w:rsidR="005A2448" w:rsidRDefault="005A2448">
      <w:pPr>
        <w:autoSpaceDE w:val="0"/>
        <w:autoSpaceDN w:val="0"/>
        <w:spacing w:after="78" w:line="220" w:lineRule="exact"/>
      </w:pPr>
    </w:p>
    <w:p w:rsidR="005A2448" w:rsidRDefault="00407B3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A244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448" w:rsidRDefault="005A244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448" w:rsidRDefault="005A2448"/>
        </w:tc>
      </w:tr>
      <w:tr w:rsidR="005A2448" w:rsidRPr="0041755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чтение, запись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41755B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407B38"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</w:t>
            </w:r>
          </w:p>
          <w:p w:rsidR="0041755B" w:rsidRPr="001A3A2C" w:rsidRDefault="0041755B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  <w:p w:rsidR="0041755B" w:rsidRPr="001A3A2C" w:rsidRDefault="0041755B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1755B">
              <w:rPr>
                <w:lang w:val="ru-RU"/>
              </w:rPr>
              <w:br/>
            </w: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1755B">
              <w:rPr>
                <w:lang w:val="ru-RU"/>
              </w:rPr>
              <w:br/>
            </w: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41755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сравнение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1755B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1755B">
              <w:rPr>
                <w:lang w:val="ru-RU"/>
              </w:rPr>
              <w:br/>
            </w: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1755B">
              <w:rPr>
                <w:lang w:val="ru-RU"/>
              </w:rPr>
              <w:br/>
            </w: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 w:rsidRPr="0041755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представление в виде суммы разрядных слагаемых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представление в виде суммы разрядных слагаемых.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общего числа единиц (десятков, сотен) в числе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Равенства и неравенства: чтение, составление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Равенства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неравенства: установление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в несколько 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в несколько раз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</w:t>
            </w:r>
          </w:p>
          <w:p w:rsidR="001A3A2C" w:rsidRPr="001A3A2C" w:rsidRDefault="001A3A2C" w:rsidP="001A3A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3A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98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Кратное сравнение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Свойства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Масса (единица массы — грамм);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килограммом и граммом; отношение «тяжелее/легче на/в»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Стоимость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(единицы — рубль, копейка); установление отношения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«дороже/дешевле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«цена, количество,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стоимость» 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Время (единица времени — секунда);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 отношения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«быстрее/медленнее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</w:t>
            </w:r>
          </w:p>
          <w:p w:rsidR="001A3A2C" w:rsidRPr="00886F4D" w:rsidRDefault="001A3A2C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«начало, окончание,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продолжительность события»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Расчёт времени.</w:t>
            </w:r>
          </w:p>
          <w:p w:rsidR="005A2448" w:rsidRPr="00407B38" w:rsidRDefault="00407B3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«начало,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окончание,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продолжительность события»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(единица длины — миллиметр,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километр); соотношение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 величинами в пределах тысячи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Площадь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(единицы площади —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квадратный метр, квадратный сантиметр, квадратный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дециметр)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«больше/меньше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в ситуации сравнения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«больше/меньше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сравнения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Доли величины (половина, четверть) и их использование при решении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Сложение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вычитание. Приёмы устных вычислений. Разные способы вычислений. Проверка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2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 и на 2. Деление на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0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 и на 3. Деление на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2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 и на 4. Деление на 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0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и на 5. Деление на 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0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и на 6. Деление на 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0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и на 7. Деление на 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Default="00407B38">
            <w:pPr>
              <w:autoSpaceDE w:val="0"/>
              <w:autoSpaceDN w:val="0"/>
              <w:spacing w:before="70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и на 8. Деление на 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 w:rsidRPr="008E4F92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8E4F92" w:rsidRDefault="00407B38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9 и на 9. Деление на 9</w:t>
            </w:r>
            <w:r w:rsid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E4F92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E4F92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E4F92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E4F92" w:rsidRDefault="00407B3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8E4F92">
              <w:rPr>
                <w:lang w:val="ru-RU"/>
              </w:rPr>
              <w:br/>
            </w: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8E4F92">
              <w:rPr>
                <w:lang w:val="ru-RU"/>
              </w:rPr>
              <w:br/>
            </w: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AA3C89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E4F92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E4F9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Сводная таблица умножения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работа;</w:t>
            </w:r>
          </w:p>
        </w:tc>
      </w:tr>
      <w:tr w:rsidR="005A2448" w:rsidRPr="00AA3C89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умножения и деления для случаев вида 30∙ 2, 2 ∙ 30, 60</w:t>
            </w:r>
            <w:proofErr w:type="gramStart"/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3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AA3C89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 деления для случаев вида 60</w:t>
            </w:r>
            <w:proofErr w:type="gramStart"/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20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5A2448" w:rsidRPr="00AA3C89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AA3C89" w:rsidRDefault="005A2448">
      <w:pPr>
        <w:rPr>
          <w:lang w:val="ru-RU"/>
        </w:rPr>
        <w:sectPr w:rsidR="005A2448" w:rsidRPr="00AA3C89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AA3C89" w:rsidRDefault="005A244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 w:rsidRPr="000955F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суммы на число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умножения для случаев вида 23 ∙ 4, 4 ∙ 23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28.10.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суммы на число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Прием деления для случаев вида 87</w:t>
            </w:r>
            <w:proofErr w:type="gramStart"/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29, 66 : 22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с остатком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5A2448" w:rsidRPr="000955F6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0955F6" w:rsidRDefault="005A2448">
      <w:pPr>
        <w:rPr>
          <w:lang w:val="ru-RU"/>
        </w:rPr>
        <w:sectPr w:rsidR="005A2448" w:rsidRPr="000955F6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0955F6" w:rsidRDefault="005A244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 w:rsidRPr="00AA3C89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нахождения частного и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остатка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AA3C89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меньшего числа на большее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AA3C89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AA3C89" w:rsidRDefault="00407B3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круглыми числами). </w:t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 деления с остатком</w:t>
            </w:r>
            <w:r w:rsid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AA3C89">
              <w:rPr>
                <w:lang w:val="ru-RU"/>
              </w:rPr>
              <w:br/>
            </w: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AA3C89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3C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сложения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0955F6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0955F6" w:rsidRDefault="00407B3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 письменного вычитания</w:t>
            </w:r>
            <w:r w:rsid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955F6">
              <w:rPr>
                <w:lang w:val="ru-RU"/>
              </w:rPr>
              <w:br/>
            </w: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5A2448" w:rsidRPr="000955F6" w:rsidRDefault="00407B3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на 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0955F6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 w:rsidRPr="000955F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Действия с числами 0 и 1.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</w:t>
            </w:r>
          </w:p>
          <w:p w:rsidR="00886F4D" w:rsidRPr="00886F4D" w:rsidRDefault="00886F4D" w:rsidP="00886F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вида а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а, 0 :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умножения и деления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Взаимосвязь умножения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деления. Проверка умножения с помощью деления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умножения и деления. Проверка деления с помощью умножения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столбик, письменное деление уголком. Прием письменного умножения на однозначное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умножение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столбик, письменное деление уголком. Прием письменного деления на однозначное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умножения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 в пределах 1000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деление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 в пределах 1000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(прикидка или оценка результата)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Проверка результата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(обратное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(применение алгоритма)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(использование калькулятора)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сложения, умножения при вычислениях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сложения, умножения при вычислениях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компонента арифметического действия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Порядок действий в числовом выражении, значение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числового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одержащего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несколько действий (со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скобками/без скобок),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вычислениями в пределах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Однородные величины: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 Решение уравнений способом подбора неизвестного.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слагаемым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уменьшаемым, вычитаемым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множителем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уравнений с неизвестным делимым, делителем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Умножение и деление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круглого числа на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Деление трёхзначного числа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однозначное уголком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на модели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</w:t>
            </w:r>
          </w:p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задач, решение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данных и отношений,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задач, решение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арифметическим способом.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3 действия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71" w:lineRule="auto"/>
              <w:ind w:left="72" w:right="86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четвёртого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пропорционального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41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Задачи, связанные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повседневной жизнью.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Задачи-расчёты. Оценка реалистичности ответа, проверка вычислений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сложение и вычитание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умножение и деление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деление с остатком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926"/>
              <w:jc w:val="both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неизвестного третьего слагаемого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отношений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(больше/меньше на/в)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81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(купля-продажа).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количество, стоимость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(расчёт времени)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(расчёт времени).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производительность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одного предмета, количество предметов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</w:t>
            </w:r>
          </w:p>
          <w:p w:rsidR="002275E0" w:rsidRPr="002275E0" w:rsidRDefault="002275E0" w:rsidP="00227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разностное сравнение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кратное сравнение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Запись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задачи по действиям и с помощью числового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Проверка решения и оценка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полученного результата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половина, четверть в практической ситуации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сравнение долей одной величины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половина, четверть в практической ситуации.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доли от целого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</w:t>
            </w:r>
          </w:p>
          <w:p w:rsidR="002275E0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половина, четверть в практической ситуации.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целого по его доле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2275E0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E50D7"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(разбиение фигуры на части)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2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 (составление фигуры из частей)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Равносоставленные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</w:t>
            </w:r>
          </w:p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Периметр многоугольника: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измерение, вычисление,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81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Периметр многоугольника: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измерение, вычисление,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0" w:after="0" w:line="271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Периметр многоугольника: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измерение, вычисление,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4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Площадь. Способы сравнения фигур по площади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5A2448" w:rsidRDefault="00407B38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с заданными сторонами, запись равенства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с заданными сторонами, запись равенства.</w:t>
            </w:r>
          </w:p>
          <w:p w:rsidR="005A2448" w:rsidRPr="00407B38" w:rsidRDefault="00407B38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разными способами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270"/>
              <w:jc w:val="both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квадрата с заданными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сторонами, запись равенства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периметра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2" w:after="0" w:line="281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состоящих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 2-3 прямоугольников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Default="00407B38">
            <w:pPr>
              <w:autoSpaceDE w:val="0"/>
              <w:autoSpaceDN w:val="0"/>
              <w:spacing w:before="70" w:after="0"/>
              <w:ind w:left="72" w:right="144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A2448" w:rsidRDefault="00407B3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бумаге прямоугольника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 значением площади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83" w:lineRule="auto"/>
              <w:ind w:left="72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геометрические фигуры.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бумаге прямоугольника с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заданным значением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Пространственные отношения 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отношения </w:t>
            </w:r>
            <w:r w:rsidRPr="00407B38">
              <w:rPr>
                <w:lang w:val="ru-RU"/>
              </w:rPr>
              <w:tab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геометрические фигуры.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наложения.</w:t>
            </w:r>
          </w:p>
          <w:p w:rsidR="005A2448" w:rsidRDefault="00407B38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 Классификация объектов по двум признакам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неверные (ложные)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утверждения: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конструирование, </w:t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proofErr w:type="gram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Логические рассуждения</w:t>
            </w:r>
            <w:proofErr w:type="gram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 связками «если …, то …»,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«поэтому», «значит»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информацией: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выполнения заданий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представленной в таблицах с данными о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реальных процессах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явлениях окружающего мира (например, расписание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уроков, движения автобусов, поездов)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информацией: </w:t>
            </w:r>
            <w:r w:rsidRPr="00407B38">
              <w:rPr>
                <w:lang w:val="ru-RU"/>
              </w:rPr>
              <w:br/>
            </w:r>
            <w:proofErr w:type="spellStart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весение</w:t>
            </w:r>
            <w:proofErr w:type="spellEnd"/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информацией: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дополнение чертежа данными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Таблицы сложения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умножения: заполнение на основе результатов счёта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информация. Формализованное описание последовательности действий (инструкция, план, схема,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информация. Алгоритмы (правила) устных и письменных вычислений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(сложение вычитание,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умножение, дел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</w:rPr>
              <w:t>27.04.</w:t>
            </w:r>
          </w:p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информация. Алгоритмы (правила) порядка действий в числовом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нахождения периметра и площади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построения 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информация. Столбчатая диаграмма: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78" w:lineRule="auto"/>
              <w:ind w:left="7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Столбчатая диаграмма: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данных для решения учебных и </w:t>
            </w:r>
            <w:r w:rsidRPr="00407B38">
              <w:rPr>
                <w:lang w:val="ru-RU"/>
              </w:rPr>
              <w:br/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информация.</w:t>
            </w:r>
          </w:p>
          <w:p w:rsidR="005A2448" w:rsidRPr="00407B38" w:rsidRDefault="00407B38">
            <w:pPr>
              <w:autoSpaceDE w:val="0"/>
              <w:autoSpaceDN w:val="0"/>
              <w:spacing w:before="70" w:after="0" w:line="281" w:lineRule="auto"/>
              <w:ind w:left="72" w:right="720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изучения материала, выполнения заданий на доступных электронных средствах обучения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62" w:lineRule="auto"/>
              <w:ind w:left="72" w:right="288"/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</w:t>
            </w:r>
          </w:p>
          <w:p w:rsidR="00DE50D7" w:rsidRPr="00DE50D7" w:rsidRDefault="00DE50D7" w:rsidP="00DE50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50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A2448" w:rsidRDefault="005A2448">
      <w:pPr>
        <w:autoSpaceDE w:val="0"/>
        <w:autoSpaceDN w:val="0"/>
        <w:spacing w:after="0" w:line="14" w:lineRule="exact"/>
      </w:pPr>
    </w:p>
    <w:p w:rsidR="005A2448" w:rsidRDefault="005A2448">
      <w:pPr>
        <w:sectPr w:rsidR="005A244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Default="005A244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302"/>
        <w:gridCol w:w="732"/>
        <w:gridCol w:w="1620"/>
        <w:gridCol w:w="1668"/>
        <w:gridCol w:w="1164"/>
        <w:gridCol w:w="1490"/>
      </w:tblGrid>
      <w:tr w:rsidR="005A2448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Резерв. Величины. Величины.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3B380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>
              <w:rPr>
                <w:lang w:val="ru-RU"/>
              </w:rPr>
              <w:br/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1000.</w:t>
            </w:r>
          </w:p>
          <w:p w:rsidR="005A2448" w:rsidRPr="003B380D" w:rsidRDefault="003B380D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 w:rsidP="003B380D">
            <w:pPr>
              <w:autoSpaceDE w:val="0"/>
              <w:autoSpaceDN w:val="0"/>
              <w:spacing w:after="0" w:line="274" w:lineRule="auto"/>
              <w:ind w:left="576" w:right="144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Арифметические</w:t>
            </w:r>
          </w:p>
          <w:p w:rsidR="005A2448" w:rsidRPr="003B380D" w:rsidRDefault="003B380D" w:rsidP="003B380D">
            <w:pPr>
              <w:autoSpaceDE w:val="0"/>
              <w:autoSpaceDN w:val="0"/>
              <w:spacing w:after="0" w:line="274" w:lineRule="auto"/>
              <w:ind w:left="13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1000. </w:t>
            </w:r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Умножение. Деление.</w:t>
            </w:r>
          </w:p>
          <w:p w:rsidR="005A2448" w:rsidRPr="003B380D" w:rsidRDefault="00407B38" w:rsidP="003B380D">
            <w:pPr>
              <w:autoSpaceDE w:val="0"/>
              <w:autoSpaceDN w:val="0"/>
              <w:spacing w:after="0" w:line="230" w:lineRule="auto"/>
              <w:ind w:left="13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Арифметические </w:t>
            </w:r>
            <w:r w:rsidR="003B380D">
              <w:rPr>
                <w:lang w:val="ru-RU"/>
              </w:rPr>
              <w:br/>
              <w:t xml:space="preserve">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Деление с остатком.</w:t>
            </w:r>
          </w:p>
          <w:p w:rsidR="005A2448" w:rsidRPr="003B380D" w:rsidRDefault="00407B3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Резерв. Арифметические</w:t>
            </w:r>
          </w:p>
          <w:p w:rsidR="003B380D" w:rsidRDefault="00407B38" w:rsidP="003B380D">
            <w:pPr>
              <w:autoSpaceDE w:val="0"/>
              <w:autoSpaceDN w:val="0"/>
              <w:spacing w:before="98" w:after="0" w:line="271" w:lineRule="auto"/>
              <w:ind w:left="13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Числовое </w:t>
            </w:r>
          </w:p>
          <w:p w:rsidR="005A2448" w:rsidRPr="003B380D" w:rsidRDefault="00407B38" w:rsidP="003B380D">
            <w:pPr>
              <w:autoSpaceDE w:val="0"/>
              <w:autoSpaceDN w:val="0"/>
              <w:spacing w:before="98" w:after="0" w:line="271" w:lineRule="auto"/>
              <w:ind w:left="132" w:right="576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выражение. </w:t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133.</w:t>
            </w:r>
          </w:p>
          <w:p w:rsidR="003B380D" w:rsidRPr="003B380D" w:rsidRDefault="003B38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</w:t>
            </w:r>
            <w:r>
              <w:rPr>
                <w:lang w:val="ru-RU"/>
              </w:rPr>
              <w:t xml:space="preserve"> </w:t>
            </w:r>
          </w:p>
          <w:p w:rsidR="005A2448" w:rsidRPr="00407B38" w:rsidRDefault="003B380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2-3 действия.</w:t>
            </w:r>
          </w:p>
          <w:p w:rsidR="005A2448" w:rsidRPr="003B380D" w:rsidRDefault="00407B3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</w:t>
            </w:r>
          </w:p>
          <w:p w:rsid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24.05.</w:t>
            </w:r>
          </w:p>
          <w:p w:rsidR="00D81217" w:rsidRPr="003B380D" w:rsidRDefault="00D81217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3B380D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135</w:t>
            </w:r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3B380D" w:rsidRPr="003B380D" w:rsidRDefault="003B380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>
              <w:rPr>
                <w:lang w:val="ru-RU"/>
              </w:rPr>
              <w:t xml:space="preserve">  </w:t>
            </w:r>
          </w:p>
          <w:p w:rsidR="005A2448" w:rsidRPr="00407B38" w:rsidRDefault="003B380D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407B38"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зависимости.</w:t>
            </w:r>
          </w:p>
          <w:p w:rsidR="005A2448" w:rsidRPr="003B380D" w:rsidRDefault="00407B3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25.05.</w:t>
            </w:r>
          </w:p>
          <w:p w:rsid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  <w:p w:rsidR="00D81217" w:rsidRPr="003B380D" w:rsidRDefault="00D81217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137</w:t>
            </w:r>
            <w:r w:rsidR="00407B38"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A2448" w:rsidRPr="003B380D" w:rsidRDefault="00407B38" w:rsidP="003B380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380D" w:rsidRDefault="003B380D" w:rsidP="003B380D">
            <w:pPr>
              <w:autoSpaceDE w:val="0"/>
              <w:autoSpaceDN w:val="0"/>
              <w:spacing w:after="0" w:line="271" w:lineRule="auto"/>
              <w:ind w:left="13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Пространственные</w:t>
            </w:r>
          </w:p>
          <w:p w:rsidR="003B380D" w:rsidRDefault="003B380D" w:rsidP="003B380D">
            <w:pPr>
              <w:autoSpaceDE w:val="0"/>
              <w:autoSpaceDN w:val="0"/>
              <w:spacing w:after="0" w:line="271" w:lineRule="auto"/>
              <w:ind w:left="13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и геометрические</w:t>
            </w:r>
          </w:p>
          <w:p w:rsidR="005A2448" w:rsidRPr="003B380D" w:rsidRDefault="00407B38" w:rsidP="003B380D">
            <w:pPr>
              <w:autoSpaceDE w:val="0"/>
              <w:autoSpaceDN w:val="0"/>
              <w:spacing w:after="0" w:line="271" w:lineRule="auto"/>
              <w:ind w:left="132" w:right="144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фигуры. </w:t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площади.</w:t>
            </w:r>
            <w:r w:rsidR="003B380D">
              <w:rPr>
                <w:lang w:val="ru-RU"/>
              </w:rPr>
              <w:t xml:space="preserve"> </w:t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407B38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A2448" w:rsidRPr="003B380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Default="003B380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 w:rsidR="00407B38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 w:rsidP="003B380D">
            <w:pPr>
              <w:autoSpaceDE w:val="0"/>
              <w:autoSpaceDN w:val="0"/>
              <w:spacing w:before="98" w:after="0" w:line="271" w:lineRule="auto"/>
              <w:ind w:left="132" w:right="432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</w:t>
            </w:r>
            <w:r w:rsid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Математическая </w:t>
            </w: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407B38">
              <w:rPr>
                <w:lang w:val="ru-RU"/>
              </w:rPr>
              <w:br/>
            </w:r>
            <w:r w:rsid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  <w:r w:rsid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31.05.</w:t>
            </w:r>
          </w:p>
          <w:p w:rsidR="003B380D" w:rsidRPr="003B380D" w:rsidRDefault="003B380D" w:rsidP="003B38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38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3B380D">
              <w:rPr>
                <w:lang w:val="ru-RU"/>
              </w:rPr>
              <w:br/>
            </w: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  <w:tr w:rsidR="005A2448" w:rsidRPr="003B380D">
        <w:trPr>
          <w:trHeight w:hRule="exact" w:val="808"/>
        </w:trPr>
        <w:tc>
          <w:tcPr>
            <w:tcW w:w="3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407B38" w:rsidRDefault="00407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07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A2448" w:rsidRPr="003B380D" w:rsidRDefault="00407B3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B380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127</w:t>
            </w:r>
          </w:p>
        </w:tc>
      </w:tr>
    </w:tbl>
    <w:p w:rsidR="005A2448" w:rsidRPr="003B380D" w:rsidRDefault="005A2448">
      <w:pPr>
        <w:autoSpaceDE w:val="0"/>
        <w:autoSpaceDN w:val="0"/>
        <w:spacing w:after="0" w:line="14" w:lineRule="exact"/>
        <w:rPr>
          <w:lang w:val="ru-RU"/>
        </w:rPr>
      </w:pPr>
    </w:p>
    <w:p w:rsidR="005A2448" w:rsidRPr="003B380D" w:rsidRDefault="005A2448">
      <w:pPr>
        <w:rPr>
          <w:lang w:val="ru-RU"/>
        </w:rPr>
        <w:sectPr w:rsidR="005A2448" w:rsidRPr="003B380D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3B380D" w:rsidRDefault="005A2448">
      <w:pPr>
        <w:autoSpaceDE w:val="0"/>
        <w:autoSpaceDN w:val="0"/>
        <w:spacing w:after="78" w:line="220" w:lineRule="exact"/>
        <w:rPr>
          <w:lang w:val="ru-RU"/>
        </w:rPr>
      </w:pPr>
    </w:p>
    <w:p w:rsidR="005A2448" w:rsidRDefault="00407B38">
      <w:pPr>
        <w:autoSpaceDE w:val="0"/>
        <w:autoSpaceDN w:val="0"/>
        <w:spacing w:after="0" w:line="230" w:lineRule="auto"/>
      </w:pPr>
      <w:r w:rsidRPr="003B380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БЕСПЕЧЕНИЕ ОБРАЗОВАТЕЛЬНОГО ПРОЦЕССА </w:t>
      </w:r>
    </w:p>
    <w:p w:rsidR="005A2448" w:rsidRDefault="00407B3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A2448" w:rsidRPr="00407B38" w:rsidRDefault="00407B38">
      <w:pPr>
        <w:autoSpaceDE w:val="0"/>
        <w:autoSpaceDN w:val="0"/>
        <w:spacing w:before="166" w:after="0" w:line="262" w:lineRule="auto"/>
        <w:ind w:right="115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Моро М.И., Волкова С.И., Степанова С.В. Учебник. Математика в 2-х частях. 3 класс.-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М.:«Просвещение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», 2012г.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A2448" w:rsidRPr="00407B38" w:rsidRDefault="00407B38">
      <w:pPr>
        <w:autoSpaceDE w:val="0"/>
        <w:autoSpaceDN w:val="0"/>
        <w:spacing w:before="166" w:after="0" w:line="281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Проект. Примерная рабочая программа начального общего образования. Математика (для 1-4 классов образовательных организаций) – М</w:t>
      </w:r>
      <w:proofErr w:type="gram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:М</w:t>
      </w:r>
      <w:proofErr w:type="gram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инистерство просвещения РФ ФГБНУ Институт стратегии развития образования РАО, 2021 </w:t>
      </w:r>
      <w:r w:rsidRPr="00407B38">
        <w:rPr>
          <w:lang w:val="ru-RU"/>
        </w:rPr>
        <w:br/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Бельтюкова Г.В., Волкова С.И. и др. Математика. Методические рекомендации. 3 класс.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М.:«Просвещение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», 2019 г.</w:t>
      </w:r>
    </w:p>
    <w:p w:rsidR="005A2448" w:rsidRPr="00407B38" w:rsidRDefault="00407B38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Волкова С. И. Математика. Контрольные работы. Пособие для учителей общеобразовательных организаций. 1–4 классы. «Просвещение», 2014 г. </w:t>
      </w:r>
    </w:p>
    <w:p w:rsidR="005A2448" w:rsidRPr="00407B38" w:rsidRDefault="00407B38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Моро М.И., Волкова С.И., Степанова С.В. Учебник. Математика в 2-х частях. 3 класс.- </w:t>
      </w:r>
      <w:proofErr w:type="spellStart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М.:«Просвещение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», 2012г.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A2448" w:rsidRPr="00407B38" w:rsidRDefault="00407B38">
      <w:pPr>
        <w:autoSpaceDE w:val="0"/>
        <w:autoSpaceDN w:val="0"/>
        <w:spacing w:before="166" w:after="0" w:line="271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07B3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07B3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A2448" w:rsidRPr="00407B38" w:rsidRDefault="005A2448">
      <w:pPr>
        <w:autoSpaceDE w:val="0"/>
        <w:autoSpaceDN w:val="0"/>
        <w:spacing w:after="78" w:line="220" w:lineRule="exact"/>
        <w:rPr>
          <w:lang w:val="ru-RU"/>
        </w:rPr>
      </w:pPr>
    </w:p>
    <w:p w:rsidR="005A2448" w:rsidRPr="00407B38" w:rsidRDefault="00407B38">
      <w:pPr>
        <w:autoSpaceDE w:val="0"/>
        <w:autoSpaceDN w:val="0"/>
        <w:spacing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A2448" w:rsidRPr="00407B38" w:rsidRDefault="00407B38">
      <w:pPr>
        <w:autoSpaceDE w:val="0"/>
        <w:autoSpaceDN w:val="0"/>
        <w:spacing w:before="346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A2448" w:rsidRPr="00407B38" w:rsidRDefault="00407B38">
      <w:pPr>
        <w:autoSpaceDE w:val="0"/>
        <w:autoSpaceDN w:val="0"/>
        <w:spacing w:before="166" w:after="0" w:line="262" w:lineRule="auto"/>
        <w:ind w:right="7776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магнитная доска.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Компьютер.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Экспозиционный экран.</w:t>
      </w:r>
    </w:p>
    <w:p w:rsidR="005A2448" w:rsidRPr="00407B38" w:rsidRDefault="00407B38">
      <w:pPr>
        <w:autoSpaceDE w:val="0"/>
        <w:autoSpaceDN w:val="0"/>
        <w:spacing w:before="70" w:after="0" w:line="262" w:lineRule="auto"/>
        <w:ind w:right="7632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проектор.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МФУ. </w:t>
      </w:r>
    </w:p>
    <w:p w:rsidR="005A2448" w:rsidRPr="00407B38" w:rsidRDefault="00407B38">
      <w:pPr>
        <w:autoSpaceDE w:val="0"/>
        <w:autoSpaceDN w:val="0"/>
        <w:spacing w:before="262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5A2448" w:rsidRPr="00407B38" w:rsidRDefault="00407B38">
      <w:pPr>
        <w:autoSpaceDE w:val="0"/>
        <w:autoSpaceDN w:val="0"/>
        <w:spacing w:before="168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Тематические таблицы по математике.</w:t>
      </w:r>
    </w:p>
    <w:p w:rsidR="005A2448" w:rsidRPr="00407B38" w:rsidRDefault="00407B38">
      <w:pPr>
        <w:autoSpaceDE w:val="0"/>
        <w:autoSpaceDN w:val="0"/>
        <w:spacing w:before="72" w:after="0" w:line="262" w:lineRule="auto"/>
        <w:ind w:right="6048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Демонстрационная оцифрованная линейка. </w:t>
      </w:r>
      <w:r w:rsidRPr="00407B38">
        <w:rPr>
          <w:lang w:val="ru-RU"/>
        </w:rPr>
        <w:br/>
      </w: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Чертежный треугольник.</w:t>
      </w:r>
    </w:p>
    <w:p w:rsidR="005A2448" w:rsidRPr="00407B38" w:rsidRDefault="00407B38">
      <w:pPr>
        <w:autoSpaceDE w:val="0"/>
        <w:autoSpaceDN w:val="0"/>
        <w:spacing w:before="70" w:after="0" w:line="230" w:lineRule="auto"/>
        <w:rPr>
          <w:lang w:val="ru-RU"/>
        </w:rPr>
      </w:pPr>
      <w:r w:rsidRPr="00407B38">
        <w:rPr>
          <w:rFonts w:ascii="Times New Roman" w:eastAsia="Times New Roman" w:hAnsi="Times New Roman"/>
          <w:color w:val="000000"/>
          <w:sz w:val="24"/>
          <w:lang w:val="ru-RU"/>
        </w:rPr>
        <w:t>Набор объемных геометрических фигур.</w:t>
      </w:r>
    </w:p>
    <w:p w:rsidR="005A2448" w:rsidRPr="00407B38" w:rsidRDefault="005A2448">
      <w:pPr>
        <w:rPr>
          <w:lang w:val="ru-RU"/>
        </w:rPr>
        <w:sectPr w:rsidR="005A2448" w:rsidRPr="00407B3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436B" w:rsidRPr="00407B38" w:rsidRDefault="0031436B">
      <w:pPr>
        <w:rPr>
          <w:lang w:val="ru-RU"/>
        </w:rPr>
      </w:pPr>
    </w:p>
    <w:sectPr w:rsidR="0031436B" w:rsidRPr="00407B38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87" w:rsidRDefault="00916F87" w:rsidP="00D14DF0">
      <w:pPr>
        <w:spacing w:after="0" w:line="240" w:lineRule="auto"/>
      </w:pPr>
      <w:r>
        <w:separator/>
      </w:r>
    </w:p>
  </w:endnote>
  <w:endnote w:type="continuationSeparator" w:id="0">
    <w:p w:rsidR="00916F87" w:rsidRDefault="00916F87" w:rsidP="00D1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87" w:rsidRDefault="00916F87" w:rsidP="00D14DF0">
      <w:pPr>
        <w:spacing w:after="0" w:line="240" w:lineRule="auto"/>
      </w:pPr>
      <w:r>
        <w:separator/>
      </w:r>
    </w:p>
  </w:footnote>
  <w:footnote w:type="continuationSeparator" w:id="0">
    <w:p w:rsidR="00916F87" w:rsidRDefault="00916F87" w:rsidP="00D14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955F6"/>
    <w:rsid w:val="0015074B"/>
    <w:rsid w:val="001A3A2C"/>
    <w:rsid w:val="002275E0"/>
    <w:rsid w:val="0029639D"/>
    <w:rsid w:val="002A72D0"/>
    <w:rsid w:val="0031436B"/>
    <w:rsid w:val="00326F90"/>
    <w:rsid w:val="003A38F5"/>
    <w:rsid w:val="003B380D"/>
    <w:rsid w:val="004029B0"/>
    <w:rsid w:val="00407B38"/>
    <w:rsid w:val="0041755B"/>
    <w:rsid w:val="005A2448"/>
    <w:rsid w:val="005A7436"/>
    <w:rsid w:val="00601579"/>
    <w:rsid w:val="00747C32"/>
    <w:rsid w:val="00760C3B"/>
    <w:rsid w:val="007E201B"/>
    <w:rsid w:val="00886F4D"/>
    <w:rsid w:val="008E4F92"/>
    <w:rsid w:val="00916F87"/>
    <w:rsid w:val="00A660D3"/>
    <w:rsid w:val="00AA1D8D"/>
    <w:rsid w:val="00AA3C89"/>
    <w:rsid w:val="00B47730"/>
    <w:rsid w:val="00CB0664"/>
    <w:rsid w:val="00D14DF0"/>
    <w:rsid w:val="00D81217"/>
    <w:rsid w:val="00D95A07"/>
    <w:rsid w:val="00DE50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07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07B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407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407B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C2290D-B5EA-44AF-BC60-1EE34D6A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44</Pages>
  <Words>12098</Words>
  <Characters>68959</Characters>
  <Application>Microsoft Office Word</Application>
  <DocSecurity>0</DocSecurity>
  <Lines>574</Lines>
  <Paragraphs>161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80896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8</cp:revision>
  <cp:lastPrinted>2022-09-09T01:51:00Z</cp:lastPrinted>
  <dcterms:created xsi:type="dcterms:W3CDTF">2013-12-23T23:15:00Z</dcterms:created>
  <dcterms:modified xsi:type="dcterms:W3CDTF">2022-09-22T20:39:00Z</dcterms:modified>
  <cp:category/>
</cp:coreProperties>
</file>