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03DC" w:rsidRDefault="005003DC">
      <w:pPr>
        <w:autoSpaceDE w:val="0"/>
        <w:autoSpaceDN w:val="0"/>
        <w:spacing w:after="78" w:line="220" w:lineRule="exact"/>
      </w:pPr>
    </w:p>
    <w:p w:rsidR="00992CBE" w:rsidRDefault="00992CBE">
      <w:pPr>
        <w:autoSpaceDE w:val="0"/>
        <w:autoSpaceDN w:val="0"/>
        <w:spacing w:after="0" w:line="230" w:lineRule="auto"/>
        <w:ind w:left="1494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992CBE" w:rsidRDefault="00992CBE">
      <w:pPr>
        <w:autoSpaceDE w:val="0"/>
        <w:autoSpaceDN w:val="0"/>
        <w:spacing w:after="0" w:line="230" w:lineRule="auto"/>
        <w:ind w:left="1494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992CBE" w:rsidRDefault="00992CBE">
      <w:pPr>
        <w:autoSpaceDE w:val="0"/>
        <w:autoSpaceDN w:val="0"/>
        <w:spacing w:after="0" w:line="230" w:lineRule="auto"/>
        <w:ind w:left="1494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992CBE" w:rsidRDefault="00992CBE">
      <w:pPr>
        <w:autoSpaceDE w:val="0"/>
        <w:autoSpaceDN w:val="0"/>
        <w:spacing w:after="0" w:line="230" w:lineRule="auto"/>
        <w:ind w:left="1494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5003DC" w:rsidRDefault="00992CBE" w:rsidP="00992CBE">
      <w:pPr>
        <w:autoSpaceDE w:val="0"/>
        <w:autoSpaceDN w:val="0"/>
        <w:spacing w:after="0" w:line="230" w:lineRule="auto"/>
        <w:ind w:left="142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992CBE">
        <w:rPr>
          <w:rFonts w:ascii="Times New Roman" w:eastAsia="Times New Roman" w:hAnsi="Times New Roman"/>
          <w:b/>
          <w:noProof/>
          <w:color w:val="000000"/>
          <w:sz w:val="24"/>
          <w:lang w:val="ru-RU" w:eastAsia="ru-RU"/>
        </w:rPr>
        <w:drawing>
          <wp:inline distT="0" distB="0" distL="0" distR="0">
            <wp:extent cx="6530975" cy="9262853"/>
            <wp:effectExtent l="0" t="0" r="3175" b="0"/>
            <wp:docPr id="1" name="Рисунок 1" descr="C:\Users\Начальные2\Desktop\чтение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ачальные2\Desktop\чтение 00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3016" cy="92657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92CBE" w:rsidRPr="00815FD2" w:rsidRDefault="00992CBE" w:rsidP="00992CBE">
      <w:pPr>
        <w:autoSpaceDE w:val="0"/>
        <w:autoSpaceDN w:val="0"/>
        <w:spacing w:after="0" w:line="230" w:lineRule="auto"/>
        <w:rPr>
          <w:lang w:val="ru-RU"/>
        </w:rPr>
      </w:pPr>
    </w:p>
    <w:p w:rsidR="00992CBE" w:rsidRDefault="00992CBE" w:rsidP="00815FD2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992CBE" w:rsidRDefault="00992CBE" w:rsidP="00815FD2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5003DC" w:rsidRPr="0074558E" w:rsidRDefault="0074558E" w:rsidP="00815FD2">
      <w:pPr>
        <w:autoSpaceDE w:val="0"/>
        <w:autoSpaceDN w:val="0"/>
        <w:spacing w:after="0" w:line="230" w:lineRule="auto"/>
        <w:jc w:val="center"/>
        <w:rPr>
          <w:lang w:val="ru-RU"/>
        </w:rPr>
      </w:pPr>
      <w:r w:rsidRPr="0074558E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5003DC" w:rsidRPr="0074558E" w:rsidRDefault="0074558E" w:rsidP="00815FD2">
      <w:pPr>
        <w:autoSpaceDE w:val="0"/>
        <w:autoSpaceDN w:val="0"/>
        <w:spacing w:before="346" w:after="0" w:line="281" w:lineRule="auto"/>
        <w:ind w:firstLine="180"/>
        <w:jc w:val="both"/>
        <w:rPr>
          <w:lang w:val="ru-RU"/>
        </w:rPr>
      </w:pP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учебного предмета «Литературное чтение» для обучающихся 1 класса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— ФГОС НОО), а также ориентирована на целевые </w:t>
      </w:r>
      <w:r w:rsidRPr="0074558E">
        <w:rPr>
          <w:lang w:val="ru-RU"/>
        </w:rPr>
        <w:br/>
      </w: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 xml:space="preserve">приоритеты духовно-нравственного развития, воспитания и социализации обучающихся, </w:t>
      </w:r>
      <w:r w:rsidRPr="0074558E">
        <w:rPr>
          <w:lang w:val="ru-RU"/>
        </w:rPr>
        <w:br/>
      </w: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сформулированные в Примерной программе воспитания.</w:t>
      </w:r>
    </w:p>
    <w:p w:rsidR="005003DC" w:rsidRPr="0074558E" w:rsidRDefault="0074558E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74558E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"ЛИТЕРАТУРНОЕ ЧТЕНИЕ"</w:t>
      </w:r>
    </w:p>
    <w:p w:rsidR="005003DC" w:rsidRPr="0074558E" w:rsidRDefault="0074558E" w:rsidP="00815FD2">
      <w:pPr>
        <w:autoSpaceDE w:val="0"/>
        <w:autoSpaceDN w:val="0"/>
        <w:spacing w:before="192" w:after="0" w:line="286" w:lineRule="auto"/>
        <w:ind w:right="144" w:firstLine="180"/>
        <w:jc w:val="both"/>
        <w:rPr>
          <w:lang w:val="ru-RU"/>
        </w:rPr>
      </w:pP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«Литературное чтение» — один из ведущих предметов начальной школы,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младших школьников. Курс «Литературное чтение» призван ввести ребёнка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младшего школьника, реализацию творческих способностей обучающегося, а также на обеспечение преемственности в изучении си</w:t>
      </w:r>
      <w:r w:rsidR="00135ABD">
        <w:rPr>
          <w:rFonts w:ascii="Times New Roman" w:eastAsia="Times New Roman" w:hAnsi="Times New Roman"/>
          <w:color w:val="000000"/>
          <w:sz w:val="24"/>
          <w:lang w:val="ru-RU"/>
        </w:rPr>
        <w:t>стематического курса литературы.</w:t>
      </w:r>
    </w:p>
    <w:p w:rsidR="005003DC" w:rsidRPr="0074558E" w:rsidRDefault="0074558E" w:rsidP="00815FD2">
      <w:pPr>
        <w:autoSpaceDE w:val="0"/>
        <w:autoSpaceDN w:val="0"/>
        <w:spacing w:before="70" w:after="0" w:line="271" w:lineRule="auto"/>
        <w:ind w:right="144" w:firstLine="180"/>
        <w:jc w:val="both"/>
        <w:rPr>
          <w:lang w:val="ru-RU"/>
        </w:rPr>
      </w:pP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Содержание учебного предмета «Литературное чтение» раскрывает следующие направления литературного образования младшего школьника: речевая и читательская деятельности, круг чтения, творческая деятельность.</w:t>
      </w:r>
    </w:p>
    <w:p w:rsidR="005003DC" w:rsidRPr="0074558E" w:rsidRDefault="0074558E" w:rsidP="00815FD2">
      <w:pPr>
        <w:autoSpaceDE w:val="0"/>
        <w:autoSpaceDN w:val="0"/>
        <w:spacing w:before="70" w:after="0" w:line="288" w:lineRule="auto"/>
        <w:ind w:firstLine="180"/>
        <w:jc w:val="both"/>
        <w:rPr>
          <w:lang w:val="ru-RU"/>
        </w:rPr>
      </w:pP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 xml:space="preserve">В основу отбора произведений положены </w:t>
      </w:r>
      <w:proofErr w:type="spellStart"/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общедидактические</w:t>
      </w:r>
      <w:proofErr w:type="spellEnd"/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 xml:space="preserve"> принципы обучения:  соответствие возрастным  возможностям и особенностям восприятия младшим школьником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</w:t>
      </w:r>
      <w:r w:rsidRPr="0074558E">
        <w:rPr>
          <w:lang w:val="ru-RU"/>
        </w:rPr>
        <w:br/>
      </w: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представителей мировой детской литературы; влияние прослушанного (прочитанного) произведения на эмоционально-эстетическое развитие обучающегося, на совершенствование его творческих способностей. При отборе произведений для слушания и чтения учитывались преемственные связи с дошкольным опытом знакомства с произведениями фольклора, художественными произведениями детской литературы, а также перспективы изучения предмета «Литература» в основной школе. Важным принципом отбора содержания предмета «Литературное чтение» является представленность разных жанров, видов и стилей произведений, обеспечивающих формирование функциональной литературной  грамотности  младшего  школьника, а также возможность достижения </w:t>
      </w:r>
      <w:proofErr w:type="spellStart"/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начальной школы.</w:t>
      </w:r>
    </w:p>
    <w:p w:rsidR="005003DC" w:rsidRPr="0074558E" w:rsidRDefault="0074558E" w:rsidP="00815FD2">
      <w:pPr>
        <w:tabs>
          <w:tab w:val="left" w:pos="180"/>
        </w:tabs>
        <w:autoSpaceDE w:val="0"/>
        <w:autoSpaceDN w:val="0"/>
        <w:spacing w:before="70" w:after="0" w:line="262" w:lineRule="auto"/>
        <w:jc w:val="both"/>
        <w:rPr>
          <w:lang w:val="ru-RU"/>
        </w:rPr>
      </w:pPr>
      <w:r w:rsidRPr="0074558E">
        <w:rPr>
          <w:lang w:val="ru-RU"/>
        </w:rPr>
        <w:tab/>
      </w: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Планируемые результаты включают личностные, </w:t>
      </w:r>
      <w:proofErr w:type="spellStart"/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результаты за период обучения, а также предметные достижения младшего школьника за каждый год обучения в начальной школе.</w:t>
      </w:r>
    </w:p>
    <w:p w:rsidR="005003DC" w:rsidRPr="0074558E" w:rsidRDefault="0074558E" w:rsidP="00815FD2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jc w:val="both"/>
        <w:rPr>
          <w:lang w:val="ru-RU"/>
        </w:rPr>
      </w:pPr>
      <w:r w:rsidRPr="0074558E">
        <w:rPr>
          <w:lang w:val="ru-RU"/>
        </w:rPr>
        <w:tab/>
      </w: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5003DC" w:rsidRPr="0074558E" w:rsidRDefault="0074558E" w:rsidP="00815FD2">
      <w:pPr>
        <w:autoSpaceDE w:val="0"/>
        <w:autoSpaceDN w:val="0"/>
        <w:spacing w:before="70" w:after="0" w:line="281" w:lineRule="auto"/>
        <w:ind w:right="144" w:firstLine="180"/>
        <w:jc w:val="both"/>
        <w:rPr>
          <w:lang w:val="ru-RU"/>
        </w:rPr>
      </w:pP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Освоение  программы  по  предмету  «Литературное  чтение» в 1 классе начинается вводным интегрированным курсом «Обучение грамоте» (180 ч.: 100 ч. предмета «Русский язык» и 80 ч. предмета «Литературное чтение»). После периода обучения грамоте начинается раздельное изучение предметов «Русский язык» и «Литературное чтение», на курс «Литературное чтение» в 1 классе отводится не менее 10 учебных недель, суммарно 132 часа</w:t>
      </w:r>
    </w:p>
    <w:p w:rsidR="005003DC" w:rsidRPr="0074558E" w:rsidRDefault="005003DC" w:rsidP="00815FD2">
      <w:pPr>
        <w:jc w:val="both"/>
        <w:rPr>
          <w:lang w:val="ru-RU"/>
        </w:rPr>
        <w:sectPr w:rsidR="005003DC" w:rsidRPr="0074558E">
          <w:pgSz w:w="11900" w:h="16840"/>
          <w:pgMar w:top="298" w:right="650" w:bottom="50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003DC" w:rsidRPr="0074558E" w:rsidRDefault="005003DC">
      <w:pPr>
        <w:autoSpaceDE w:val="0"/>
        <w:autoSpaceDN w:val="0"/>
        <w:spacing w:after="78" w:line="220" w:lineRule="exact"/>
        <w:rPr>
          <w:lang w:val="ru-RU"/>
        </w:rPr>
      </w:pPr>
    </w:p>
    <w:p w:rsidR="005003DC" w:rsidRPr="0074558E" w:rsidRDefault="0074558E" w:rsidP="00815FD2">
      <w:pPr>
        <w:autoSpaceDE w:val="0"/>
        <w:autoSpaceDN w:val="0"/>
        <w:spacing w:after="0" w:line="230" w:lineRule="auto"/>
        <w:ind w:left="180"/>
        <w:jc w:val="center"/>
        <w:rPr>
          <w:lang w:val="ru-RU"/>
        </w:rPr>
      </w:pPr>
      <w:r w:rsidRPr="0074558E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"ЛИТЕРАТУРНОЕ ЧТЕНИЕ"</w:t>
      </w:r>
    </w:p>
    <w:p w:rsidR="005003DC" w:rsidRPr="0074558E" w:rsidRDefault="0074558E">
      <w:pPr>
        <w:autoSpaceDE w:val="0"/>
        <w:autoSpaceDN w:val="0"/>
        <w:spacing w:before="190" w:after="0" w:line="286" w:lineRule="auto"/>
        <w:ind w:right="288" w:firstLine="180"/>
        <w:rPr>
          <w:lang w:val="ru-RU"/>
        </w:rPr>
      </w:pP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 xml:space="preserve">Приоритетная </w:t>
      </w:r>
      <w:r w:rsidRPr="0074558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цель </w:t>
      </w: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обучения литературному чтению —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</w:t>
      </w:r>
      <w:r w:rsidRPr="0074558E">
        <w:rPr>
          <w:lang w:val="ru-RU"/>
        </w:rPr>
        <w:br/>
      </w: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 xml:space="preserve">эмоционально откликающегося на прослушанное или прочитанное произведение. Приобретённые младшими школьниками знания, полученный опыт решения учебных задач, а также </w:t>
      </w:r>
      <w:r w:rsidRPr="0074558E">
        <w:rPr>
          <w:lang w:val="ru-RU"/>
        </w:rPr>
        <w:br/>
      </w:r>
      <w:proofErr w:type="spellStart"/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предметных и универсальных действий в процессе изучения </w:t>
      </w:r>
      <w:proofErr w:type="spellStart"/>
      <w:proofErr w:type="gramStart"/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предмета«</w:t>
      </w:r>
      <w:proofErr w:type="gramEnd"/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Литературное</w:t>
      </w:r>
      <w:proofErr w:type="spellEnd"/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 xml:space="preserve"> чтение» станут фундаментом обучения в основном звене школы, а также будут востребованы в жизни.</w:t>
      </w:r>
    </w:p>
    <w:p w:rsidR="005003DC" w:rsidRPr="0074558E" w:rsidRDefault="0074558E">
      <w:pPr>
        <w:tabs>
          <w:tab w:val="left" w:pos="180"/>
        </w:tabs>
        <w:autoSpaceDE w:val="0"/>
        <w:autoSpaceDN w:val="0"/>
        <w:spacing w:before="72" w:after="0" w:line="262" w:lineRule="auto"/>
        <w:ind w:right="432"/>
        <w:rPr>
          <w:lang w:val="ru-RU"/>
        </w:rPr>
      </w:pPr>
      <w:r w:rsidRPr="0074558E">
        <w:rPr>
          <w:lang w:val="ru-RU"/>
        </w:rPr>
        <w:tab/>
      </w:r>
      <w:r w:rsidRPr="0074558E">
        <w:rPr>
          <w:rFonts w:ascii="Times New Roman" w:eastAsia="Times New Roman" w:hAnsi="Times New Roman"/>
          <w:b/>
          <w:color w:val="000000"/>
          <w:sz w:val="24"/>
          <w:lang w:val="ru-RU"/>
        </w:rPr>
        <w:t>Достижение заявленной цели определяется особенностями курса литературного чтения и решением следующих задач:</w:t>
      </w:r>
    </w:p>
    <w:p w:rsidR="005003DC" w:rsidRPr="0074558E" w:rsidRDefault="0074558E">
      <w:pPr>
        <w:autoSpaceDE w:val="0"/>
        <w:autoSpaceDN w:val="0"/>
        <w:spacing w:before="180" w:after="0" w:line="262" w:lineRule="auto"/>
        <w:ind w:left="420"/>
        <w:rPr>
          <w:lang w:val="ru-RU"/>
        </w:rPr>
      </w:pP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у младших школьников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5003DC" w:rsidRPr="0074558E" w:rsidRDefault="0074558E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—  достижение необходимого для продолжения образования уровня общего речевого развития;</w:t>
      </w:r>
    </w:p>
    <w:p w:rsidR="005003DC" w:rsidRPr="0074558E" w:rsidRDefault="0074558E">
      <w:pPr>
        <w:autoSpaceDE w:val="0"/>
        <w:autoSpaceDN w:val="0"/>
        <w:spacing w:before="190" w:after="0" w:line="262" w:lineRule="auto"/>
        <w:ind w:left="420" w:right="576"/>
        <w:rPr>
          <w:lang w:val="ru-RU"/>
        </w:rPr>
      </w:pP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—  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5003DC" w:rsidRPr="0074558E" w:rsidRDefault="0074558E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—  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5003DC" w:rsidRPr="0074558E" w:rsidRDefault="0074558E">
      <w:pPr>
        <w:autoSpaceDE w:val="0"/>
        <w:autoSpaceDN w:val="0"/>
        <w:spacing w:before="190" w:after="0" w:line="286" w:lineRule="auto"/>
        <w:ind w:left="420"/>
        <w:rPr>
          <w:lang w:val="ru-RU"/>
        </w:rPr>
      </w:pP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овладение элементарными умениями анализа и интерпретации текста, осознанного </w:t>
      </w:r>
      <w:r w:rsidRPr="0074558E">
        <w:rPr>
          <w:lang w:val="ru-RU"/>
        </w:rPr>
        <w:br/>
      </w: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использования при анализе текста изученных литературных понятий: прозаическая и </w:t>
      </w:r>
      <w:r w:rsidRPr="0074558E">
        <w:rPr>
          <w:lang w:val="ru-RU"/>
        </w:rPr>
        <w:br/>
      </w: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 xml:space="preserve">стихотворная речь; жанровое разнообразие произведений (общее представление о жанрах); устное народное творчество, малые жанры фольклора (считалки, пословицы, поговорки, загадки, фольклорная сказка); басня (мораль, идея, персонажи); литературная сказка, рассказ; автор; литературный герой; образ; характер; тема; идея; заголовок и содержание; композиция; сюжет; эпизод, смысловые части; стихотворение (ритм, рифма); средства художественной </w:t>
      </w:r>
      <w:r w:rsidRPr="0074558E">
        <w:rPr>
          <w:lang w:val="ru-RU"/>
        </w:rPr>
        <w:br/>
      </w: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выразительности (сравнение, эпитет, олицетворение);</w:t>
      </w:r>
    </w:p>
    <w:p w:rsidR="005003DC" w:rsidRPr="0074558E" w:rsidRDefault="0074558E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—  овладение техникой смыслового чтения вслух (правильным плавным чтением, позволяющим понимать смысл прочитанного, адекватно воспринимать чтение слушателями).</w:t>
      </w:r>
    </w:p>
    <w:p w:rsidR="005003DC" w:rsidRPr="0074558E" w:rsidRDefault="005003DC">
      <w:pPr>
        <w:rPr>
          <w:lang w:val="ru-RU"/>
        </w:rPr>
        <w:sectPr w:rsidR="005003DC" w:rsidRPr="0074558E">
          <w:pgSz w:w="11900" w:h="16840"/>
          <w:pgMar w:top="298" w:right="794" w:bottom="1440" w:left="666" w:header="720" w:footer="720" w:gutter="0"/>
          <w:cols w:space="720" w:equalWidth="0">
            <w:col w:w="10440" w:space="0"/>
          </w:cols>
          <w:docGrid w:linePitch="360"/>
        </w:sectPr>
      </w:pPr>
    </w:p>
    <w:p w:rsidR="005003DC" w:rsidRPr="0074558E" w:rsidRDefault="005003DC">
      <w:pPr>
        <w:autoSpaceDE w:val="0"/>
        <w:autoSpaceDN w:val="0"/>
        <w:spacing w:after="78" w:line="220" w:lineRule="exact"/>
        <w:rPr>
          <w:lang w:val="ru-RU"/>
        </w:rPr>
      </w:pPr>
    </w:p>
    <w:p w:rsidR="005003DC" w:rsidRPr="0074558E" w:rsidRDefault="0074558E" w:rsidP="00815FD2">
      <w:pPr>
        <w:autoSpaceDE w:val="0"/>
        <w:autoSpaceDN w:val="0"/>
        <w:spacing w:after="0" w:line="230" w:lineRule="auto"/>
        <w:jc w:val="center"/>
        <w:rPr>
          <w:lang w:val="ru-RU"/>
        </w:rPr>
      </w:pPr>
      <w:r w:rsidRPr="0074558E">
        <w:rPr>
          <w:rFonts w:ascii="Times New Roman" w:eastAsia="Times New Roman" w:hAnsi="Times New Roman"/>
          <w:b/>
          <w:color w:val="000000"/>
          <w:sz w:val="24"/>
          <w:lang w:val="ru-RU"/>
        </w:rPr>
        <w:t>СОДЕРЖАНИЕ УЧЕБНОГО ПРЕДМЕТА</w:t>
      </w:r>
    </w:p>
    <w:p w:rsidR="005003DC" w:rsidRPr="0074558E" w:rsidRDefault="0074558E">
      <w:pPr>
        <w:autoSpaceDE w:val="0"/>
        <w:autoSpaceDN w:val="0"/>
        <w:spacing w:before="346" w:after="0" w:line="286" w:lineRule="auto"/>
        <w:ind w:right="432" w:firstLine="180"/>
        <w:rPr>
          <w:lang w:val="ru-RU"/>
        </w:rPr>
      </w:pPr>
      <w:r w:rsidRPr="0074558E">
        <w:rPr>
          <w:rFonts w:ascii="Times New Roman" w:eastAsia="Times New Roman" w:hAnsi="Times New Roman"/>
          <w:i/>
          <w:color w:val="000000"/>
          <w:sz w:val="24"/>
          <w:lang w:val="ru-RU"/>
        </w:rPr>
        <w:t>Сказка фольклорная (народная) и литературная (авторская).</w:t>
      </w: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 xml:space="preserve">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Нравственные ценности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</w:p>
    <w:p w:rsidR="005003DC" w:rsidRPr="0074558E" w:rsidRDefault="0074558E">
      <w:pPr>
        <w:autoSpaceDE w:val="0"/>
        <w:autoSpaceDN w:val="0"/>
        <w:spacing w:before="192" w:after="0"/>
        <w:ind w:right="144" w:firstLine="180"/>
        <w:rPr>
          <w:lang w:val="ru-RU"/>
        </w:rPr>
      </w:pPr>
      <w:r w:rsidRPr="0074558E">
        <w:rPr>
          <w:rFonts w:ascii="Times New Roman" w:eastAsia="Times New Roman" w:hAnsi="Times New Roman"/>
          <w:i/>
          <w:color w:val="000000"/>
          <w:sz w:val="24"/>
          <w:lang w:val="ru-RU"/>
        </w:rPr>
        <w:t>Произведения о детях и для детей.</w:t>
      </w: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 xml:space="preserve"> 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  Произведения одной темы, но разных жанров: рассказ, стихотворение, сказка (общее </w:t>
      </w:r>
      <w:proofErr w:type="gramStart"/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представление  на</w:t>
      </w:r>
      <w:proofErr w:type="gramEnd"/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 xml:space="preserve">   примере   не   менее   шести   произведений К. Д. Ушинского, Л. Н.</w:t>
      </w:r>
    </w:p>
    <w:p w:rsidR="005003DC" w:rsidRPr="0074558E" w:rsidRDefault="0074558E">
      <w:pPr>
        <w:autoSpaceDE w:val="0"/>
        <w:autoSpaceDN w:val="0"/>
        <w:spacing w:before="70" w:after="0"/>
        <w:rPr>
          <w:lang w:val="ru-RU"/>
        </w:rPr>
      </w:pP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 xml:space="preserve">Толстого, В. Г. </w:t>
      </w:r>
      <w:proofErr w:type="spellStart"/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Сутеева</w:t>
      </w:r>
      <w:proofErr w:type="spellEnd"/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 xml:space="preserve">, Е. А. Пермяка, В. А. Осеевой, А. Л. </w:t>
      </w:r>
      <w:proofErr w:type="spellStart"/>
      <w:proofErr w:type="gramStart"/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Барто</w:t>
      </w:r>
      <w:proofErr w:type="spellEnd"/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,  Ю.</w:t>
      </w:r>
      <w:proofErr w:type="gramEnd"/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 xml:space="preserve"> И. Ермолаева,  Р. С. </w:t>
      </w:r>
      <w:proofErr w:type="spellStart"/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Сефа</w:t>
      </w:r>
      <w:proofErr w:type="spellEnd"/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 xml:space="preserve">, С. В. Михалкова, В. Д. </w:t>
      </w:r>
      <w:proofErr w:type="spellStart"/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Берестова</w:t>
      </w:r>
      <w:proofErr w:type="spellEnd"/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, В. Ю. Драгунского и др.).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:rsidR="005003DC" w:rsidRPr="0074558E" w:rsidRDefault="0074558E">
      <w:pPr>
        <w:autoSpaceDE w:val="0"/>
        <w:autoSpaceDN w:val="0"/>
        <w:spacing w:before="190" w:after="0" w:line="271" w:lineRule="auto"/>
        <w:ind w:firstLine="180"/>
        <w:rPr>
          <w:lang w:val="ru-RU"/>
        </w:rPr>
      </w:pPr>
      <w:r w:rsidRPr="0074558E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Произведения о родной природе. </w:t>
      </w: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Восприятие и самостоятельное чтение поэтических произведений о природе (на примере трёх-четырёх    доступных    произведений    А. С. Пушкина, Ф. И. Тютчева, А. К. Толстого, С. А. Есенина, А. Н. Плещеева, Е. А. Баратынского, И. С. Никитина, Е. Ф. Трутневой, А.</w:t>
      </w:r>
    </w:p>
    <w:p w:rsidR="005003DC" w:rsidRPr="0074558E" w:rsidRDefault="0074558E">
      <w:pPr>
        <w:autoSpaceDE w:val="0"/>
        <w:autoSpaceDN w:val="0"/>
        <w:spacing w:before="70" w:after="0" w:line="283" w:lineRule="auto"/>
        <w:rPr>
          <w:lang w:val="ru-RU"/>
        </w:rPr>
      </w:pP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 xml:space="preserve">Л. </w:t>
      </w:r>
      <w:proofErr w:type="spellStart"/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Барто</w:t>
      </w:r>
      <w:proofErr w:type="spellEnd"/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, С. Я. Маршака и др.). Тема поэтических произведений: звуки и краски природы, времена года, человек и природа; Родина, природа родного края. Особенности стихотворной речи, сравнение с прозаической: рифма, ритм (практическое ознакомление). Настроение, которое рождает поэтическое произведение. 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</w:p>
    <w:p w:rsidR="005003DC" w:rsidRPr="0074558E" w:rsidRDefault="0074558E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74558E">
        <w:rPr>
          <w:rFonts w:ascii="Times New Roman" w:eastAsia="Times New Roman" w:hAnsi="Times New Roman"/>
          <w:i/>
          <w:color w:val="000000"/>
          <w:sz w:val="24"/>
          <w:lang w:val="ru-RU"/>
        </w:rPr>
        <w:t>Устное народное творчество — малые фольклорные жанры</w:t>
      </w: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 xml:space="preserve"> (не менее шести произведений).</w:t>
      </w:r>
    </w:p>
    <w:p w:rsidR="005003DC" w:rsidRPr="0074558E" w:rsidRDefault="0074558E">
      <w:pPr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 xml:space="preserve">Многообразие малых жанров устного народного творчества: </w:t>
      </w:r>
      <w:proofErr w:type="spellStart"/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потешка</w:t>
      </w:r>
      <w:proofErr w:type="spellEnd"/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, загадка, пословица, их назначение (веселить, потешать, играть, поучать). Особенности разных малых фольклорных жанров.</w:t>
      </w:r>
    </w:p>
    <w:p w:rsidR="005003DC" w:rsidRPr="0074558E" w:rsidRDefault="0074558E">
      <w:pPr>
        <w:autoSpaceDE w:val="0"/>
        <w:autoSpaceDN w:val="0"/>
        <w:spacing w:before="72" w:after="0" w:line="271" w:lineRule="auto"/>
        <w:ind w:right="288"/>
        <w:rPr>
          <w:lang w:val="ru-RU"/>
        </w:rPr>
      </w:pPr>
      <w:proofErr w:type="spellStart"/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Потешка</w:t>
      </w:r>
      <w:proofErr w:type="spellEnd"/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 xml:space="preserve"> — игровой народный фольклор. Загадки — средство воспитания живости ума, </w:t>
      </w:r>
      <w:r w:rsidRPr="0074558E">
        <w:rPr>
          <w:lang w:val="ru-RU"/>
        </w:rPr>
        <w:br/>
      </w: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сообразительности. Пословицы — проявление народной мудрости, средство воспитания понимания жизненных правил.</w:t>
      </w:r>
    </w:p>
    <w:p w:rsidR="005003DC" w:rsidRPr="0074558E" w:rsidRDefault="0074558E">
      <w:pPr>
        <w:tabs>
          <w:tab w:val="left" w:pos="180"/>
        </w:tabs>
        <w:autoSpaceDE w:val="0"/>
        <w:autoSpaceDN w:val="0"/>
        <w:spacing w:before="190" w:after="0" w:line="281" w:lineRule="auto"/>
        <w:ind w:right="144"/>
        <w:rPr>
          <w:lang w:val="ru-RU"/>
        </w:rPr>
      </w:pPr>
      <w:r w:rsidRPr="0074558E">
        <w:rPr>
          <w:lang w:val="ru-RU"/>
        </w:rPr>
        <w:tab/>
      </w:r>
      <w:r w:rsidRPr="0074558E">
        <w:rPr>
          <w:rFonts w:ascii="Times New Roman" w:eastAsia="Times New Roman" w:hAnsi="Times New Roman"/>
          <w:i/>
          <w:color w:val="000000"/>
          <w:sz w:val="24"/>
          <w:lang w:val="ru-RU"/>
        </w:rPr>
        <w:t>Произведения о братьях наших меньших</w:t>
      </w: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 xml:space="preserve"> (трёх-четырёх авторов по выбору). Животные — герои произведений. Цель и назначение произведений о взаимоотношениях человека и животных —воспитание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внешности, поступки, речь, взаимоотношения с другими героями произведения. Авторское отношение к герою. Осознание </w:t>
      </w:r>
      <w:r w:rsidRPr="0074558E">
        <w:rPr>
          <w:lang w:val="ru-RU"/>
        </w:rPr>
        <w:tab/>
      </w: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нравственно-этических понятий: любовь и забота о животных.</w:t>
      </w:r>
    </w:p>
    <w:p w:rsidR="005003DC" w:rsidRPr="0074558E" w:rsidRDefault="0074558E">
      <w:pPr>
        <w:tabs>
          <w:tab w:val="left" w:pos="180"/>
        </w:tabs>
        <w:autoSpaceDE w:val="0"/>
        <w:autoSpaceDN w:val="0"/>
        <w:spacing w:before="190" w:after="0" w:line="262" w:lineRule="auto"/>
        <w:ind w:right="144"/>
        <w:rPr>
          <w:lang w:val="ru-RU"/>
        </w:rPr>
      </w:pPr>
      <w:r w:rsidRPr="0074558E">
        <w:rPr>
          <w:lang w:val="ru-RU"/>
        </w:rPr>
        <w:tab/>
      </w:r>
      <w:r w:rsidRPr="0074558E">
        <w:rPr>
          <w:rFonts w:ascii="Times New Roman" w:eastAsia="Times New Roman" w:hAnsi="Times New Roman"/>
          <w:i/>
          <w:color w:val="000000"/>
          <w:sz w:val="24"/>
          <w:lang w:val="ru-RU"/>
        </w:rPr>
        <w:t>Произведения о маме.</w:t>
      </w: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 xml:space="preserve"> Восприятие и самостоятельное чтение </w:t>
      </w:r>
      <w:proofErr w:type="spellStart"/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разножанровых</w:t>
      </w:r>
      <w:proofErr w:type="spellEnd"/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 xml:space="preserve"> произведений о маме (не менее одного автора по выбору, на примере доступных произведений Е. А. Благининой, А. Л.</w:t>
      </w:r>
    </w:p>
    <w:p w:rsidR="005003DC" w:rsidRPr="0074558E" w:rsidRDefault="0074558E">
      <w:pPr>
        <w:autoSpaceDE w:val="0"/>
        <w:autoSpaceDN w:val="0"/>
        <w:spacing w:before="70" w:after="0" w:line="271" w:lineRule="auto"/>
        <w:rPr>
          <w:lang w:val="ru-RU"/>
        </w:rPr>
      </w:pPr>
      <w:proofErr w:type="spellStart"/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Барто</w:t>
      </w:r>
      <w:proofErr w:type="spellEnd"/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 xml:space="preserve">, Н. Н. </w:t>
      </w:r>
      <w:proofErr w:type="spellStart"/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Бромлей</w:t>
      </w:r>
      <w:proofErr w:type="spellEnd"/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 xml:space="preserve">, А. В. Митяева, В. Д. </w:t>
      </w:r>
      <w:proofErr w:type="spellStart"/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Берестова</w:t>
      </w:r>
      <w:proofErr w:type="spellEnd"/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 xml:space="preserve">, Э. Э. </w:t>
      </w:r>
      <w:proofErr w:type="spellStart"/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Мошковской</w:t>
      </w:r>
      <w:proofErr w:type="spellEnd"/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 xml:space="preserve">, Г. П. </w:t>
      </w:r>
      <w:proofErr w:type="spellStart"/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Виеру</w:t>
      </w:r>
      <w:proofErr w:type="spellEnd"/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 xml:space="preserve">, Р. С. </w:t>
      </w:r>
      <w:proofErr w:type="spellStart"/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Сефа</w:t>
      </w:r>
      <w:proofErr w:type="spellEnd"/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 xml:space="preserve"> и др.). Осознание нравственно-этических понятий: чувство любви как привязанность одного человека к другому (матери к ребёнку, детей к матери, близким), проявление любви и заботы о родных людях.</w:t>
      </w:r>
    </w:p>
    <w:p w:rsidR="005003DC" w:rsidRPr="0074558E" w:rsidRDefault="005003DC">
      <w:pPr>
        <w:rPr>
          <w:lang w:val="ru-RU"/>
        </w:rPr>
        <w:sectPr w:rsidR="005003DC" w:rsidRPr="0074558E">
          <w:pgSz w:w="11900" w:h="16840"/>
          <w:pgMar w:top="298" w:right="650" w:bottom="32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003DC" w:rsidRPr="0074558E" w:rsidRDefault="005003DC">
      <w:pPr>
        <w:autoSpaceDE w:val="0"/>
        <w:autoSpaceDN w:val="0"/>
        <w:spacing w:after="120" w:line="220" w:lineRule="exact"/>
        <w:rPr>
          <w:lang w:val="ru-RU"/>
        </w:rPr>
      </w:pPr>
    </w:p>
    <w:p w:rsidR="005003DC" w:rsidRPr="0074558E" w:rsidRDefault="0074558E">
      <w:pPr>
        <w:autoSpaceDE w:val="0"/>
        <w:autoSpaceDN w:val="0"/>
        <w:spacing w:after="0"/>
        <w:ind w:firstLine="180"/>
        <w:rPr>
          <w:lang w:val="ru-RU"/>
        </w:rPr>
      </w:pPr>
      <w:r w:rsidRPr="0074558E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Фольклорные и авторские произведения о чудесах и фантазии (не менее трёх произведений). </w:t>
      </w: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необычными, сказочными, фантастическими.</w:t>
      </w:r>
    </w:p>
    <w:p w:rsidR="005003DC" w:rsidRPr="0074558E" w:rsidRDefault="0074558E">
      <w:pPr>
        <w:autoSpaceDE w:val="0"/>
        <w:autoSpaceDN w:val="0"/>
        <w:spacing w:before="190" w:after="0" w:line="271" w:lineRule="auto"/>
        <w:ind w:right="288" w:firstLine="180"/>
        <w:rPr>
          <w:lang w:val="ru-RU"/>
        </w:rPr>
      </w:pPr>
      <w:r w:rsidRPr="0074558E">
        <w:rPr>
          <w:rFonts w:ascii="Times New Roman" w:eastAsia="Times New Roman" w:hAnsi="Times New Roman"/>
          <w:i/>
          <w:color w:val="000000"/>
          <w:sz w:val="24"/>
          <w:lang w:val="ru-RU"/>
        </w:rPr>
        <w:t>Библиографическая культура</w:t>
      </w: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 xml:space="preserve"> (работа с детской книгой). Представление о том, что книга —источник необходимых знаний. Обложка, оглавление, иллюстрации — элементы ориентировки в книге. Умение использовать тематический каталог при выборе книг в библиотеке.</w:t>
      </w:r>
    </w:p>
    <w:p w:rsidR="005003DC" w:rsidRPr="0074558E" w:rsidRDefault="005003DC">
      <w:pPr>
        <w:rPr>
          <w:lang w:val="ru-RU"/>
        </w:rPr>
        <w:sectPr w:rsidR="005003DC" w:rsidRPr="0074558E">
          <w:pgSz w:w="11900" w:h="16840"/>
          <w:pgMar w:top="340" w:right="836" w:bottom="1440" w:left="666" w:header="720" w:footer="720" w:gutter="0"/>
          <w:cols w:space="720" w:equalWidth="0">
            <w:col w:w="10398" w:space="0"/>
          </w:cols>
          <w:docGrid w:linePitch="360"/>
        </w:sectPr>
      </w:pPr>
    </w:p>
    <w:p w:rsidR="005003DC" w:rsidRPr="0074558E" w:rsidRDefault="005003DC">
      <w:pPr>
        <w:autoSpaceDE w:val="0"/>
        <w:autoSpaceDN w:val="0"/>
        <w:spacing w:after="78" w:line="220" w:lineRule="exact"/>
        <w:rPr>
          <w:lang w:val="ru-RU"/>
        </w:rPr>
      </w:pPr>
    </w:p>
    <w:p w:rsidR="005003DC" w:rsidRPr="0074558E" w:rsidRDefault="0074558E" w:rsidP="00815FD2">
      <w:pPr>
        <w:autoSpaceDE w:val="0"/>
        <w:autoSpaceDN w:val="0"/>
        <w:spacing w:after="0" w:line="230" w:lineRule="auto"/>
        <w:jc w:val="center"/>
        <w:rPr>
          <w:lang w:val="ru-RU"/>
        </w:rPr>
      </w:pPr>
      <w:r w:rsidRPr="0074558E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5003DC" w:rsidRPr="0074558E" w:rsidRDefault="0074558E">
      <w:pPr>
        <w:tabs>
          <w:tab w:val="left" w:pos="180"/>
        </w:tabs>
        <w:autoSpaceDE w:val="0"/>
        <w:autoSpaceDN w:val="0"/>
        <w:spacing w:before="346" w:after="0" w:line="262" w:lineRule="auto"/>
        <w:ind w:right="144"/>
        <w:rPr>
          <w:lang w:val="ru-RU"/>
        </w:rPr>
      </w:pPr>
      <w:r w:rsidRPr="0074558E">
        <w:rPr>
          <w:lang w:val="ru-RU"/>
        </w:rPr>
        <w:tab/>
      </w: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литературного чтения в 1 классе направлено на достижение обучающимися личностных, </w:t>
      </w:r>
      <w:proofErr w:type="spellStart"/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 результатов освоения учебного предмета.</w:t>
      </w:r>
    </w:p>
    <w:p w:rsidR="005003DC" w:rsidRPr="0074558E" w:rsidRDefault="0074558E">
      <w:pPr>
        <w:autoSpaceDE w:val="0"/>
        <w:autoSpaceDN w:val="0"/>
        <w:spacing w:before="262" w:after="0" w:line="230" w:lineRule="auto"/>
        <w:rPr>
          <w:lang w:val="ru-RU"/>
        </w:rPr>
      </w:pPr>
      <w:r w:rsidRPr="0074558E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5003DC" w:rsidRPr="0074558E" w:rsidRDefault="0074558E">
      <w:pPr>
        <w:autoSpaceDE w:val="0"/>
        <w:autoSpaceDN w:val="0"/>
        <w:spacing w:before="166" w:after="0" w:line="286" w:lineRule="auto"/>
        <w:ind w:firstLine="180"/>
        <w:rPr>
          <w:lang w:val="ru-RU"/>
        </w:rPr>
      </w:pP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</w:t>
      </w:r>
      <w:proofErr w:type="spellStart"/>
      <w:proofErr w:type="gramStart"/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чтение»отражают</w:t>
      </w:r>
      <w:proofErr w:type="spellEnd"/>
      <w:proofErr w:type="gramEnd"/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 xml:space="preserve">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5003DC" w:rsidRPr="0074558E" w:rsidRDefault="0074558E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74558E">
        <w:rPr>
          <w:rFonts w:ascii="Times New Roman" w:eastAsia="Times New Roman" w:hAnsi="Times New Roman"/>
          <w:b/>
          <w:color w:val="000000"/>
          <w:sz w:val="24"/>
          <w:lang w:val="ru-RU"/>
        </w:rPr>
        <w:t>Гражданско-патриотическое воспитание:</w:t>
      </w:r>
    </w:p>
    <w:p w:rsidR="005003DC" w:rsidRPr="0074558E" w:rsidRDefault="0074558E">
      <w:pPr>
        <w:autoSpaceDE w:val="0"/>
        <w:autoSpaceDN w:val="0"/>
        <w:spacing w:before="178" w:after="0" w:line="271" w:lineRule="auto"/>
        <w:ind w:left="420" w:right="432"/>
        <w:rPr>
          <w:lang w:val="ru-RU"/>
        </w:rPr>
      </w:pP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—  становление ценностного отношения к своей Родине —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5003DC" w:rsidRPr="0074558E" w:rsidRDefault="0074558E">
      <w:pPr>
        <w:autoSpaceDE w:val="0"/>
        <w:autoSpaceDN w:val="0"/>
        <w:spacing w:before="190" w:after="0"/>
        <w:ind w:left="420" w:right="144"/>
        <w:rPr>
          <w:lang w:val="ru-RU"/>
        </w:rPr>
      </w:pP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—  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5003DC" w:rsidRPr="0074558E" w:rsidRDefault="0074558E">
      <w:pPr>
        <w:autoSpaceDE w:val="0"/>
        <w:autoSpaceDN w:val="0"/>
        <w:spacing w:before="190" w:after="0" w:line="271" w:lineRule="auto"/>
        <w:ind w:left="420" w:right="288"/>
        <w:rPr>
          <w:lang w:val="ru-RU"/>
        </w:rPr>
      </w:pP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— 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5003DC" w:rsidRPr="0074558E" w:rsidRDefault="0074558E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74558E">
        <w:rPr>
          <w:rFonts w:ascii="Times New Roman" w:eastAsia="Times New Roman" w:hAnsi="Times New Roman"/>
          <w:b/>
          <w:color w:val="000000"/>
          <w:sz w:val="24"/>
          <w:lang w:val="ru-RU"/>
        </w:rPr>
        <w:t>Духовно-нравственное воспитание:</w:t>
      </w:r>
    </w:p>
    <w:p w:rsidR="005003DC" w:rsidRPr="0074558E" w:rsidRDefault="0074558E">
      <w:pPr>
        <w:autoSpaceDE w:val="0"/>
        <w:autoSpaceDN w:val="0"/>
        <w:spacing w:before="178" w:after="0"/>
        <w:ind w:left="420" w:right="720"/>
        <w:rPr>
          <w:lang w:val="ru-RU"/>
        </w:rPr>
      </w:pP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—  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5003DC" w:rsidRPr="0074558E" w:rsidRDefault="0074558E">
      <w:pPr>
        <w:autoSpaceDE w:val="0"/>
        <w:autoSpaceDN w:val="0"/>
        <w:spacing w:before="240" w:after="0" w:line="262" w:lineRule="auto"/>
        <w:ind w:left="420" w:right="432"/>
        <w:rPr>
          <w:lang w:val="ru-RU"/>
        </w:rPr>
      </w:pP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—  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5003DC" w:rsidRPr="0074558E" w:rsidRDefault="0074558E">
      <w:pPr>
        <w:autoSpaceDE w:val="0"/>
        <w:autoSpaceDN w:val="0"/>
        <w:spacing w:before="190" w:after="0" w:line="262" w:lineRule="auto"/>
        <w:ind w:left="420" w:right="864"/>
        <w:rPr>
          <w:lang w:val="ru-RU"/>
        </w:rPr>
      </w:pP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—  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5003DC" w:rsidRPr="0074558E" w:rsidRDefault="0074558E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неприятие любых форм поведения, направленных на причинение физического и морального вреда другим людям </w:t>
      </w:r>
    </w:p>
    <w:p w:rsidR="005003DC" w:rsidRPr="0074558E" w:rsidRDefault="0074558E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74558E">
        <w:rPr>
          <w:rFonts w:ascii="Times New Roman" w:eastAsia="Times New Roman" w:hAnsi="Times New Roman"/>
          <w:b/>
          <w:color w:val="000000"/>
          <w:sz w:val="24"/>
          <w:lang w:val="ru-RU"/>
        </w:rPr>
        <w:t>Эстетическое воспитание:</w:t>
      </w:r>
    </w:p>
    <w:p w:rsidR="005003DC" w:rsidRPr="0074558E" w:rsidRDefault="0074558E">
      <w:pPr>
        <w:autoSpaceDE w:val="0"/>
        <w:autoSpaceDN w:val="0"/>
        <w:spacing w:before="178" w:after="0"/>
        <w:ind w:left="420" w:right="288"/>
        <w:rPr>
          <w:lang w:val="ru-RU"/>
        </w:rPr>
      </w:pP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—  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5003DC" w:rsidRPr="0074558E" w:rsidRDefault="0074558E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—  приобретение  эстетического  опыта  слушания,  чтения и эмоционально-эстетической оценки</w:t>
      </w:r>
    </w:p>
    <w:p w:rsidR="005003DC" w:rsidRPr="0074558E" w:rsidRDefault="005003DC">
      <w:pPr>
        <w:rPr>
          <w:lang w:val="ru-RU"/>
        </w:rPr>
        <w:sectPr w:rsidR="005003DC" w:rsidRPr="0074558E">
          <w:pgSz w:w="11900" w:h="16840"/>
          <w:pgMar w:top="298" w:right="650" w:bottom="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003DC" w:rsidRPr="0074558E" w:rsidRDefault="005003DC">
      <w:pPr>
        <w:autoSpaceDE w:val="0"/>
        <w:autoSpaceDN w:val="0"/>
        <w:spacing w:after="66" w:line="220" w:lineRule="exact"/>
        <w:rPr>
          <w:lang w:val="ru-RU"/>
        </w:rPr>
      </w:pPr>
    </w:p>
    <w:p w:rsidR="005003DC" w:rsidRPr="0074558E" w:rsidRDefault="0074558E">
      <w:pPr>
        <w:autoSpaceDE w:val="0"/>
        <w:autoSpaceDN w:val="0"/>
        <w:spacing w:after="0" w:line="230" w:lineRule="auto"/>
        <w:ind w:left="420"/>
        <w:rPr>
          <w:lang w:val="ru-RU"/>
        </w:rPr>
      </w:pP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произведений фольклора и художественной литературы;</w:t>
      </w:r>
    </w:p>
    <w:p w:rsidR="005003DC" w:rsidRPr="0074558E" w:rsidRDefault="0074558E">
      <w:pPr>
        <w:autoSpaceDE w:val="0"/>
        <w:autoSpaceDN w:val="0"/>
        <w:spacing w:before="190" w:after="0" w:line="262" w:lineRule="auto"/>
        <w:ind w:left="420" w:right="864"/>
        <w:rPr>
          <w:lang w:val="ru-RU"/>
        </w:rPr>
      </w:pP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—  понимание образного языка художественных произведений, выразительных средств, создающих художественный образ.</w:t>
      </w:r>
    </w:p>
    <w:p w:rsidR="005003DC" w:rsidRPr="0074558E" w:rsidRDefault="0074558E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74558E">
        <w:rPr>
          <w:rFonts w:ascii="Times New Roman" w:eastAsia="Times New Roman" w:hAnsi="Times New Roman"/>
          <w:b/>
          <w:color w:val="000000"/>
          <w:sz w:val="24"/>
          <w:lang w:val="ru-RU"/>
        </w:rPr>
        <w:t>Физическое воспитание, формирование культуры здоровья эмоционального благополучия:</w:t>
      </w:r>
    </w:p>
    <w:p w:rsidR="005003DC" w:rsidRPr="0074558E" w:rsidRDefault="0074558E">
      <w:pPr>
        <w:autoSpaceDE w:val="0"/>
        <w:autoSpaceDN w:val="0"/>
        <w:spacing w:before="178" w:after="0" w:line="262" w:lineRule="auto"/>
        <w:ind w:left="420" w:right="432"/>
        <w:rPr>
          <w:lang w:val="ru-RU"/>
        </w:rPr>
      </w:pP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—  соблюдение правил  здорового  и  безопасного  (для  себя и других людей) образа жизни в окружающей среде (в том числе информационной);</w:t>
      </w:r>
    </w:p>
    <w:p w:rsidR="005003DC" w:rsidRPr="0074558E" w:rsidRDefault="0074558E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—  бережное отношение к физическому и психическому здоровью.</w:t>
      </w:r>
    </w:p>
    <w:p w:rsidR="005003DC" w:rsidRPr="0074558E" w:rsidRDefault="0074558E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74558E">
        <w:rPr>
          <w:rFonts w:ascii="Times New Roman" w:eastAsia="Times New Roman" w:hAnsi="Times New Roman"/>
          <w:b/>
          <w:color w:val="000000"/>
          <w:sz w:val="24"/>
          <w:lang w:val="ru-RU"/>
        </w:rPr>
        <w:t>Трудовое воспитание:</w:t>
      </w:r>
    </w:p>
    <w:p w:rsidR="005003DC" w:rsidRPr="0074558E" w:rsidRDefault="0074558E">
      <w:pPr>
        <w:autoSpaceDE w:val="0"/>
        <w:autoSpaceDN w:val="0"/>
        <w:spacing w:before="180" w:after="0" w:line="271" w:lineRule="auto"/>
        <w:ind w:left="420" w:right="720"/>
        <w:rPr>
          <w:lang w:val="ru-RU"/>
        </w:rPr>
      </w:pP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—  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5003DC" w:rsidRPr="0074558E" w:rsidRDefault="0074558E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74558E">
        <w:rPr>
          <w:rFonts w:ascii="Times New Roman" w:eastAsia="Times New Roman" w:hAnsi="Times New Roman"/>
          <w:b/>
          <w:color w:val="000000"/>
          <w:sz w:val="24"/>
          <w:lang w:val="ru-RU"/>
        </w:rPr>
        <w:t>Экологическое воспитание:</w:t>
      </w:r>
    </w:p>
    <w:p w:rsidR="005003DC" w:rsidRPr="0074558E" w:rsidRDefault="0074558E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—  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5003DC" w:rsidRPr="0074558E" w:rsidRDefault="0074558E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—  неприятие действий, приносящих ей вред.</w:t>
      </w:r>
    </w:p>
    <w:p w:rsidR="005003DC" w:rsidRPr="0074558E" w:rsidRDefault="0074558E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74558E">
        <w:rPr>
          <w:rFonts w:ascii="Times New Roman" w:eastAsia="Times New Roman" w:hAnsi="Times New Roman"/>
          <w:b/>
          <w:color w:val="000000"/>
          <w:sz w:val="24"/>
          <w:lang w:val="ru-RU"/>
        </w:rPr>
        <w:t>Ценности научного познания:</w:t>
      </w:r>
    </w:p>
    <w:p w:rsidR="005003DC" w:rsidRPr="0074558E" w:rsidRDefault="0074558E">
      <w:pPr>
        <w:autoSpaceDE w:val="0"/>
        <w:autoSpaceDN w:val="0"/>
        <w:spacing w:before="178" w:after="0" w:line="271" w:lineRule="auto"/>
        <w:ind w:left="420" w:right="432"/>
        <w:rPr>
          <w:lang w:val="ru-RU"/>
        </w:rPr>
      </w:pP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—  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5003DC" w:rsidRPr="0074558E" w:rsidRDefault="0074558E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—  овладение смысловым чтением для решения различного уровня учебных и жизненных задач;</w:t>
      </w:r>
    </w:p>
    <w:p w:rsidR="005003DC" w:rsidRPr="0074558E" w:rsidRDefault="0074558E">
      <w:pPr>
        <w:autoSpaceDE w:val="0"/>
        <w:autoSpaceDN w:val="0"/>
        <w:spacing w:before="190" w:after="0"/>
        <w:ind w:left="420"/>
        <w:rPr>
          <w:lang w:val="ru-RU"/>
        </w:rPr>
      </w:pP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—  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5003DC" w:rsidRPr="0074558E" w:rsidRDefault="0074558E">
      <w:pPr>
        <w:autoSpaceDE w:val="0"/>
        <w:autoSpaceDN w:val="0"/>
        <w:spacing w:before="322" w:after="0" w:line="230" w:lineRule="auto"/>
        <w:rPr>
          <w:lang w:val="ru-RU"/>
        </w:rPr>
      </w:pPr>
      <w:r w:rsidRPr="0074558E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5003DC" w:rsidRPr="0074558E" w:rsidRDefault="0074558E">
      <w:pPr>
        <w:tabs>
          <w:tab w:val="left" w:pos="180"/>
        </w:tabs>
        <w:autoSpaceDE w:val="0"/>
        <w:autoSpaceDN w:val="0"/>
        <w:spacing w:before="166" w:after="0" w:line="262" w:lineRule="auto"/>
        <w:ind w:right="144"/>
        <w:rPr>
          <w:lang w:val="ru-RU"/>
        </w:rPr>
      </w:pPr>
      <w:r w:rsidRPr="0074558E">
        <w:rPr>
          <w:lang w:val="ru-RU"/>
        </w:rPr>
        <w:tab/>
      </w: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5003DC" w:rsidRPr="0074558E" w:rsidRDefault="0074558E">
      <w:pPr>
        <w:autoSpaceDE w:val="0"/>
        <w:autoSpaceDN w:val="0"/>
        <w:spacing w:before="192" w:after="0" w:line="230" w:lineRule="auto"/>
        <w:ind w:left="180"/>
        <w:rPr>
          <w:lang w:val="ru-RU"/>
        </w:rPr>
      </w:pPr>
      <w:r w:rsidRPr="0074558E">
        <w:rPr>
          <w:rFonts w:ascii="Times New Roman" w:eastAsia="Times New Roman" w:hAnsi="Times New Roman"/>
          <w:i/>
          <w:color w:val="000000"/>
          <w:sz w:val="24"/>
          <w:lang w:val="ru-RU"/>
        </w:rPr>
        <w:t>базовые логические действия:</w:t>
      </w:r>
    </w:p>
    <w:p w:rsidR="005003DC" w:rsidRPr="0074558E" w:rsidRDefault="0074558E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—  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5003DC" w:rsidRPr="0074558E" w:rsidRDefault="0074558E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—  объединять произведения по жанру, авторской принадлежности;</w:t>
      </w:r>
    </w:p>
    <w:p w:rsidR="005003DC" w:rsidRPr="0074558E" w:rsidRDefault="0074558E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—  определять существенный признак для классификации, классифицировать произведения по темам, жанрам и видам;</w:t>
      </w:r>
    </w:p>
    <w:p w:rsidR="005003DC" w:rsidRPr="0074558E" w:rsidRDefault="0074558E">
      <w:pPr>
        <w:autoSpaceDE w:val="0"/>
        <w:autoSpaceDN w:val="0"/>
        <w:spacing w:before="190" w:after="0" w:line="271" w:lineRule="auto"/>
        <w:ind w:left="420"/>
        <w:rPr>
          <w:lang w:val="ru-RU"/>
        </w:rPr>
      </w:pP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</w:t>
      </w:r>
      <w:r w:rsidRPr="0074558E">
        <w:rPr>
          <w:lang w:val="ru-RU"/>
        </w:rPr>
        <w:br/>
      </w: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предложенному алгоритму;</w:t>
      </w:r>
    </w:p>
    <w:p w:rsidR="005003DC" w:rsidRPr="0074558E" w:rsidRDefault="0074558E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—  выявлять недостаток информации для решения учебной (практической) задачи на основе предложенного алгоритма;</w:t>
      </w:r>
    </w:p>
    <w:p w:rsidR="005003DC" w:rsidRPr="0074558E" w:rsidRDefault="0074558E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proofErr w:type="gramStart"/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—  устанавливать</w:t>
      </w:r>
      <w:proofErr w:type="gramEnd"/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 xml:space="preserve"> причинно-следственные связи в сюжете фольклорного и художественного</w:t>
      </w:r>
    </w:p>
    <w:p w:rsidR="005003DC" w:rsidRPr="0074558E" w:rsidRDefault="005003DC">
      <w:pPr>
        <w:rPr>
          <w:lang w:val="ru-RU"/>
        </w:rPr>
        <w:sectPr w:rsidR="005003DC" w:rsidRPr="0074558E">
          <w:pgSz w:w="11900" w:h="16840"/>
          <w:pgMar w:top="286" w:right="720" w:bottom="296" w:left="666" w:header="720" w:footer="720" w:gutter="0"/>
          <w:cols w:space="720" w:equalWidth="0">
            <w:col w:w="10514" w:space="0"/>
          </w:cols>
          <w:docGrid w:linePitch="360"/>
        </w:sectPr>
      </w:pPr>
    </w:p>
    <w:p w:rsidR="005003DC" w:rsidRPr="0074558E" w:rsidRDefault="005003DC">
      <w:pPr>
        <w:autoSpaceDE w:val="0"/>
        <w:autoSpaceDN w:val="0"/>
        <w:spacing w:after="90" w:line="220" w:lineRule="exact"/>
        <w:rPr>
          <w:lang w:val="ru-RU"/>
        </w:rPr>
      </w:pPr>
    </w:p>
    <w:p w:rsidR="005003DC" w:rsidRPr="0074558E" w:rsidRDefault="0074558E">
      <w:pPr>
        <w:tabs>
          <w:tab w:val="left" w:pos="420"/>
        </w:tabs>
        <w:autoSpaceDE w:val="0"/>
        <w:autoSpaceDN w:val="0"/>
        <w:spacing w:after="0" w:line="341" w:lineRule="auto"/>
        <w:ind w:left="180"/>
        <w:rPr>
          <w:lang w:val="ru-RU"/>
        </w:rPr>
      </w:pPr>
      <w:r w:rsidRPr="0074558E">
        <w:rPr>
          <w:lang w:val="ru-RU"/>
        </w:rPr>
        <w:tab/>
      </w: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 xml:space="preserve">текста, при составлении плана, пересказе текста, характеристике поступков героев; </w:t>
      </w:r>
      <w:r w:rsidRPr="0074558E">
        <w:rPr>
          <w:lang w:val="ru-RU"/>
        </w:rPr>
        <w:br/>
      </w:r>
      <w:r w:rsidRPr="0074558E">
        <w:rPr>
          <w:rFonts w:ascii="Times New Roman" w:eastAsia="Times New Roman" w:hAnsi="Times New Roman"/>
          <w:i/>
          <w:color w:val="000000"/>
          <w:sz w:val="24"/>
          <w:lang w:val="ru-RU"/>
        </w:rPr>
        <w:t>базовые исследовательские действия:</w:t>
      </w:r>
      <w:r w:rsidRPr="0074558E">
        <w:rPr>
          <w:lang w:val="ru-RU"/>
        </w:rPr>
        <w:br/>
      </w:r>
      <w:r w:rsidRPr="0074558E">
        <w:rPr>
          <w:lang w:val="ru-RU"/>
        </w:rPr>
        <w:tab/>
      </w: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определять разрыв между реальным и желательным состоянием объекта (ситуации) на основе </w:t>
      </w:r>
      <w:r w:rsidRPr="0074558E">
        <w:rPr>
          <w:lang w:val="ru-RU"/>
        </w:rPr>
        <w:tab/>
      </w: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предложенных учителем вопросов;</w:t>
      </w:r>
      <w:r w:rsidRPr="0074558E">
        <w:rPr>
          <w:lang w:val="ru-RU"/>
        </w:rPr>
        <w:br/>
      </w:r>
      <w:r w:rsidRPr="0074558E">
        <w:rPr>
          <w:lang w:val="ru-RU"/>
        </w:rPr>
        <w:tab/>
      </w: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 с помощью учителя цель, планировать изменения объекта, ситуации;</w:t>
      </w:r>
      <w:r w:rsidRPr="0074558E">
        <w:rPr>
          <w:lang w:val="ru-RU"/>
        </w:rPr>
        <w:tab/>
      </w: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несколько вариантов решения задачи, выбирать наиболее подходящий (на основе </w:t>
      </w:r>
      <w:r w:rsidRPr="0074558E">
        <w:rPr>
          <w:lang w:val="ru-RU"/>
        </w:rPr>
        <w:tab/>
      </w: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предложенных критериев);</w:t>
      </w:r>
    </w:p>
    <w:p w:rsidR="005003DC" w:rsidRPr="0074558E" w:rsidRDefault="0074558E">
      <w:pPr>
        <w:tabs>
          <w:tab w:val="left" w:pos="420"/>
        </w:tabs>
        <w:autoSpaceDE w:val="0"/>
        <w:autoSpaceDN w:val="0"/>
        <w:spacing w:before="238" w:after="0" w:line="341" w:lineRule="auto"/>
        <w:ind w:left="180" w:right="144"/>
        <w:rPr>
          <w:lang w:val="ru-RU"/>
        </w:rPr>
      </w:pPr>
      <w:r w:rsidRPr="0074558E">
        <w:rPr>
          <w:lang w:val="ru-RU"/>
        </w:rPr>
        <w:tab/>
      </w: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проводить по предложенному плану опыт, несложное исследование по  установлению </w:t>
      </w:r>
      <w:r w:rsidRPr="0074558E">
        <w:rPr>
          <w:lang w:val="ru-RU"/>
        </w:rPr>
        <w:tab/>
      </w: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особенностей  объекта  изучения и связей между объектами (часть — целое, причина —</w:t>
      </w:r>
      <w:r w:rsidRPr="0074558E">
        <w:rPr>
          <w:lang w:val="ru-RU"/>
        </w:rPr>
        <w:tab/>
      </w: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следствие);</w:t>
      </w:r>
      <w:r w:rsidRPr="0074558E">
        <w:rPr>
          <w:lang w:val="ru-RU"/>
        </w:rPr>
        <w:br/>
      </w:r>
      <w:r w:rsidRPr="0074558E">
        <w:rPr>
          <w:lang w:val="ru-RU"/>
        </w:rPr>
        <w:tab/>
      </w: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формулировать выводы и подкреплять их доказательствами на основе результатов </w:t>
      </w:r>
      <w:r w:rsidRPr="0074558E">
        <w:rPr>
          <w:lang w:val="ru-RU"/>
        </w:rPr>
        <w:br/>
      </w:r>
      <w:r w:rsidRPr="0074558E">
        <w:rPr>
          <w:lang w:val="ru-RU"/>
        </w:rPr>
        <w:tab/>
      </w: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проведённого наблюдения (опыта, классификации, сравнения, исследования);</w:t>
      </w:r>
      <w:r w:rsidRPr="0074558E">
        <w:rPr>
          <w:lang w:val="ru-RU"/>
        </w:rPr>
        <w:br/>
      </w:r>
      <w:r w:rsidRPr="0074558E">
        <w:rPr>
          <w:lang w:val="ru-RU"/>
        </w:rPr>
        <w:tab/>
      </w: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прогнозировать возможное развитие  процессов,  событий и их последствия в аналогичных </w:t>
      </w:r>
      <w:r w:rsidRPr="0074558E">
        <w:rPr>
          <w:lang w:val="ru-RU"/>
        </w:rPr>
        <w:tab/>
      </w: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 xml:space="preserve">или сходных ситуациях; </w:t>
      </w:r>
      <w:r w:rsidRPr="0074558E">
        <w:rPr>
          <w:lang w:val="ru-RU"/>
        </w:rPr>
        <w:br/>
      </w:r>
      <w:r w:rsidRPr="0074558E">
        <w:rPr>
          <w:rFonts w:ascii="Times New Roman" w:eastAsia="Times New Roman" w:hAnsi="Times New Roman"/>
          <w:i/>
          <w:color w:val="000000"/>
          <w:sz w:val="24"/>
          <w:lang w:val="ru-RU"/>
        </w:rPr>
        <w:t>работа с информацией:</w:t>
      </w:r>
      <w:r w:rsidRPr="0074558E">
        <w:rPr>
          <w:lang w:val="ru-RU"/>
        </w:rPr>
        <w:br/>
      </w:r>
      <w:r w:rsidRPr="0074558E">
        <w:rPr>
          <w:lang w:val="ru-RU"/>
        </w:rPr>
        <w:tab/>
      </w: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—  выбирать источник получения информации;</w:t>
      </w:r>
      <w:r w:rsidRPr="0074558E">
        <w:rPr>
          <w:lang w:val="ru-RU"/>
        </w:rPr>
        <w:br/>
      </w:r>
      <w:r w:rsidRPr="0074558E">
        <w:rPr>
          <w:lang w:val="ru-RU"/>
        </w:rPr>
        <w:tab/>
      </w: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согласно заданному алгоритму находить в предложенном источнике информацию, </w:t>
      </w:r>
      <w:r w:rsidRPr="0074558E">
        <w:rPr>
          <w:lang w:val="ru-RU"/>
        </w:rPr>
        <w:tab/>
      </w: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представленную в явном виде;</w:t>
      </w:r>
      <w:r w:rsidRPr="0074558E">
        <w:rPr>
          <w:lang w:val="ru-RU"/>
        </w:rPr>
        <w:br/>
      </w:r>
      <w:r w:rsidRPr="0074558E">
        <w:rPr>
          <w:lang w:val="ru-RU"/>
        </w:rPr>
        <w:tab/>
      </w: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достоверную и недостоверную информацию самостоятельно или на основании </w:t>
      </w:r>
      <w:r w:rsidRPr="0074558E">
        <w:rPr>
          <w:lang w:val="ru-RU"/>
        </w:rPr>
        <w:tab/>
      </w: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предложенного учителем способа её проверки;</w:t>
      </w:r>
      <w:r w:rsidRPr="0074558E">
        <w:rPr>
          <w:lang w:val="ru-RU"/>
        </w:rPr>
        <w:br/>
      </w:r>
      <w:r w:rsidRPr="0074558E">
        <w:rPr>
          <w:lang w:val="ru-RU"/>
        </w:rPr>
        <w:tab/>
      </w: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с помощью взрослых (учителей, родителей (законных представителей) правила </w:t>
      </w:r>
      <w:r w:rsidRPr="0074558E">
        <w:rPr>
          <w:lang w:val="ru-RU"/>
        </w:rPr>
        <w:tab/>
      </w: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информационной безопасности при поиске информации в сети Интернет;</w:t>
      </w:r>
      <w:r w:rsidRPr="0074558E">
        <w:rPr>
          <w:lang w:val="ru-RU"/>
        </w:rPr>
        <w:br/>
      </w:r>
      <w:r w:rsidRPr="0074558E">
        <w:rPr>
          <w:lang w:val="ru-RU"/>
        </w:rPr>
        <w:tab/>
      </w: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 xml:space="preserve">—  анализировать и создавать текстовую, видео, графическую, звуковую информацию в </w:t>
      </w:r>
      <w:r w:rsidRPr="0074558E">
        <w:rPr>
          <w:lang w:val="ru-RU"/>
        </w:rPr>
        <w:tab/>
      </w: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соответствии с учебной задачей;</w:t>
      </w:r>
      <w:r w:rsidRPr="0074558E">
        <w:rPr>
          <w:lang w:val="ru-RU"/>
        </w:rPr>
        <w:br/>
      </w:r>
      <w:r w:rsidRPr="0074558E">
        <w:rPr>
          <w:lang w:val="ru-RU"/>
        </w:rPr>
        <w:tab/>
      </w: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 создавать схемы, таблицы для представления информации.</w:t>
      </w:r>
    </w:p>
    <w:p w:rsidR="005003DC" w:rsidRPr="0074558E" w:rsidRDefault="0074558E">
      <w:pPr>
        <w:tabs>
          <w:tab w:val="left" w:pos="180"/>
          <w:tab w:val="left" w:pos="420"/>
        </w:tabs>
        <w:autoSpaceDE w:val="0"/>
        <w:autoSpaceDN w:val="0"/>
        <w:spacing w:before="178" w:after="0" w:line="350" w:lineRule="auto"/>
        <w:ind w:right="432"/>
        <w:rPr>
          <w:lang w:val="ru-RU"/>
        </w:rPr>
      </w:pPr>
      <w:r w:rsidRPr="0074558E">
        <w:rPr>
          <w:lang w:val="ru-RU"/>
        </w:rPr>
        <w:tab/>
      </w: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начальной школе у обучающегося формируются </w:t>
      </w:r>
      <w:r w:rsidRPr="0074558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коммуникативные </w:t>
      </w: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 xml:space="preserve">универсальные учебные действия: </w:t>
      </w:r>
      <w:r w:rsidRPr="0074558E">
        <w:rPr>
          <w:lang w:val="ru-RU"/>
        </w:rPr>
        <w:br/>
      </w:r>
      <w:r w:rsidRPr="0074558E">
        <w:rPr>
          <w:lang w:val="ru-RU"/>
        </w:rPr>
        <w:tab/>
      </w:r>
      <w:r w:rsidRPr="0074558E">
        <w:rPr>
          <w:rFonts w:ascii="Times New Roman" w:eastAsia="Times New Roman" w:hAnsi="Times New Roman"/>
          <w:i/>
          <w:color w:val="000000"/>
          <w:sz w:val="24"/>
          <w:lang w:val="ru-RU"/>
        </w:rPr>
        <w:t>общение</w:t>
      </w: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74558E">
        <w:rPr>
          <w:lang w:val="ru-RU"/>
        </w:rPr>
        <w:br/>
      </w:r>
      <w:r w:rsidRPr="0074558E">
        <w:rPr>
          <w:lang w:val="ru-RU"/>
        </w:rPr>
        <w:tab/>
      </w: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воспринимать и формулировать суждения, выражать эмоции в соответствии с целями и </w:t>
      </w:r>
      <w:r w:rsidRPr="0074558E">
        <w:rPr>
          <w:lang w:val="ru-RU"/>
        </w:rPr>
        <w:tab/>
      </w: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условиями общения в знакомой среде;</w:t>
      </w:r>
      <w:r w:rsidRPr="0074558E">
        <w:rPr>
          <w:lang w:val="ru-RU"/>
        </w:rPr>
        <w:br/>
      </w:r>
      <w:r w:rsidRPr="0074558E">
        <w:rPr>
          <w:lang w:val="ru-RU"/>
        </w:rPr>
        <w:tab/>
      </w: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проявлять уважительное отношение к собеседнику, соблюдать правила ведения диалога и </w:t>
      </w:r>
      <w:r w:rsidRPr="0074558E">
        <w:rPr>
          <w:lang w:val="ru-RU"/>
        </w:rPr>
        <w:tab/>
      </w: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дискуссии;</w:t>
      </w:r>
      <w:r w:rsidRPr="0074558E">
        <w:rPr>
          <w:lang w:val="ru-RU"/>
        </w:rPr>
        <w:br/>
      </w:r>
      <w:r w:rsidRPr="0074558E">
        <w:rPr>
          <w:lang w:val="ru-RU"/>
        </w:rPr>
        <w:tab/>
      </w: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—  признавать возможность существования разных точек зрения;</w:t>
      </w:r>
      <w:r w:rsidRPr="0074558E">
        <w:rPr>
          <w:lang w:val="ru-RU"/>
        </w:rPr>
        <w:br/>
      </w:r>
      <w:r w:rsidRPr="0074558E">
        <w:rPr>
          <w:lang w:val="ru-RU"/>
        </w:rPr>
        <w:tab/>
      </w: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—  корректно и аргументированно высказывать своё мнение;</w:t>
      </w:r>
      <w:r w:rsidRPr="0074558E">
        <w:rPr>
          <w:lang w:val="ru-RU"/>
        </w:rPr>
        <w:br/>
      </w:r>
      <w:r w:rsidRPr="0074558E">
        <w:rPr>
          <w:lang w:val="ru-RU"/>
        </w:rPr>
        <w:tab/>
      </w: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—  строить речевое высказывание в соответствии с поставленной задачей;</w:t>
      </w:r>
      <w:r w:rsidRPr="0074558E">
        <w:rPr>
          <w:lang w:val="ru-RU"/>
        </w:rPr>
        <w:br/>
      </w:r>
      <w:r w:rsidRPr="0074558E">
        <w:rPr>
          <w:lang w:val="ru-RU"/>
        </w:rPr>
        <w:tab/>
      </w: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—  создавать устные и письменные тексты (описание, рассуждение, повествование);</w:t>
      </w:r>
      <w:r w:rsidRPr="0074558E">
        <w:rPr>
          <w:lang w:val="ru-RU"/>
        </w:rPr>
        <w:tab/>
      </w: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—  готовить небольшие публичные выступления;</w:t>
      </w:r>
      <w:r w:rsidRPr="0074558E">
        <w:rPr>
          <w:lang w:val="ru-RU"/>
        </w:rPr>
        <w:br/>
      </w:r>
      <w:r w:rsidRPr="0074558E">
        <w:rPr>
          <w:lang w:val="ru-RU"/>
        </w:rPr>
        <w:tab/>
      </w: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—  подбирать иллюстративный материал (рисунки, фото, плакаты) к тексту выступления.</w:t>
      </w:r>
    </w:p>
    <w:p w:rsidR="005003DC" w:rsidRPr="0074558E" w:rsidRDefault="005003DC">
      <w:pPr>
        <w:rPr>
          <w:lang w:val="ru-RU"/>
        </w:rPr>
        <w:sectPr w:rsidR="005003DC" w:rsidRPr="0074558E">
          <w:pgSz w:w="11900" w:h="16840"/>
          <w:pgMar w:top="310" w:right="766" w:bottom="392" w:left="666" w:header="720" w:footer="720" w:gutter="0"/>
          <w:cols w:space="720" w:equalWidth="0">
            <w:col w:w="10468" w:space="0"/>
          </w:cols>
          <w:docGrid w:linePitch="360"/>
        </w:sectPr>
      </w:pPr>
    </w:p>
    <w:p w:rsidR="005003DC" w:rsidRPr="0074558E" w:rsidRDefault="005003DC">
      <w:pPr>
        <w:autoSpaceDE w:val="0"/>
        <w:autoSpaceDN w:val="0"/>
        <w:spacing w:after="78" w:line="220" w:lineRule="exact"/>
        <w:rPr>
          <w:lang w:val="ru-RU"/>
        </w:rPr>
      </w:pPr>
    </w:p>
    <w:p w:rsidR="005003DC" w:rsidRPr="0074558E" w:rsidRDefault="0074558E">
      <w:pPr>
        <w:tabs>
          <w:tab w:val="left" w:pos="180"/>
        </w:tabs>
        <w:autoSpaceDE w:val="0"/>
        <w:autoSpaceDN w:val="0"/>
        <w:spacing w:after="0" w:line="271" w:lineRule="auto"/>
        <w:rPr>
          <w:lang w:val="ru-RU"/>
        </w:rPr>
      </w:pPr>
      <w:r w:rsidRPr="0074558E">
        <w:rPr>
          <w:lang w:val="ru-RU"/>
        </w:rPr>
        <w:tab/>
      </w: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начальной школе у обучающегося формируются </w:t>
      </w:r>
      <w:r w:rsidRPr="0074558E">
        <w:rPr>
          <w:rFonts w:ascii="Times New Roman" w:eastAsia="Times New Roman" w:hAnsi="Times New Roman"/>
          <w:b/>
          <w:color w:val="000000"/>
          <w:sz w:val="24"/>
          <w:lang w:val="ru-RU"/>
        </w:rPr>
        <w:t>регулятивные</w:t>
      </w: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 xml:space="preserve"> универсальные учебные действия: </w:t>
      </w:r>
      <w:r w:rsidRPr="0074558E">
        <w:rPr>
          <w:lang w:val="ru-RU"/>
        </w:rPr>
        <w:br/>
      </w:r>
      <w:r w:rsidRPr="0074558E">
        <w:rPr>
          <w:lang w:val="ru-RU"/>
        </w:rPr>
        <w:tab/>
      </w:r>
      <w:r w:rsidRPr="0074558E">
        <w:rPr>
          <w:rFonts w:ascii="Times New Roman" w:eastAsia="Times New Roman" w:hAnsi="Times New Roman"/>
          <w:i/>
          <w:color w:val="000000"/>
          <w:sz w:val="24"/>
          <w:lang w:val="ru-RU"/>
        </w:rPr>
        <w:t>самоорганизация</w:t>
      </w: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:</w:t>
      </w:r>
    </w:p>
    <w:p w:rsidR="005003DC" w:rsidRPr="0074558E" w:rsidRDefault="0074558E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—  планировать действия по решению учебной задачи для получения результата;</w:t>
      </w:r>
    </w:p>
    <w:p w:rsidR="005003DC" w:rsidRPr="0074558E" w:rsidRDefault="0074558E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—  выстраивать последовательность выбранных действий;</w:t>
      </w:r>
    </w:p>
    <w:p w:rsidR="005003DC" w:rsidRPr="0074558E" w:rsidRDefault="0074558E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74558E">
        <w:rPr>
          <w:rFonts w:ascii="Times New Roman" w:eastAsia="Times New Roman" w:hAnsi="Times New Roman"/>
          <w:i/>
          <w:color w:val="000000"/>
          <w:sz w:val="24"/>
          <w:lang w:val="ru-RU"/>
        </w:rPr>
        <w:t>самоконтроль</w:t>
      </w: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:</w:t>
      </w:r>
    </w:p>
    <w:p w:rsidR="005003DC" w:rsidRPr="0074558E" w:rsidRDefault="0074558E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—  устанавливать причины успеха/неудач учебной деятельности;</w:t>
      </w:r>
    </w:p>
    <w:p w:rsidR="005003DC" w:rsidRPr="0074558E" w:rsidRDefault="0074558E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—  корректировать свои учебные действия для преодоления ошибок.</w:t>
      </w:r>
    </w:p>
    <w:p w:rsidR="005003DC" w:rsidRPr="0074558E" w:rsidRDefault="0074558E">
      <w:pPr>
        <w:autoSpaceDE w:val="0"/>
        <w:autoSpaceDN w:val="0"/>
        <w:spacing w:before="324" w:after="0" w:line="230" w:lineRule="auto"/>
        <w:rPr>
          <w:lang w:val="ru-RU"/>
        </w:rPr>
      </w:pPr>
      <w:r w:rsidRPr="0074558E">
        <w:rPr>
          <w:rFonts w:ascii="Times New Roman" w:eastAsia="Times New Roman" w:hAnsi="Times New Roman"/>
          <w:b/>
          <w:color w:val="000000"/>
          <w:sz w:val="24"/>
          <w:lang w:val="ru-RU"/>
        </w:rPr>
        <w:t>Совместная деятельность:</w:t>
      </w:r>
    </w:p>
    <w:p w:rsidR="005003DC" w:rsidRPr="0074558E" w:rsidRDefault="0074558E">
      <w:pPr>
        <w:autoSpaceDE w:val="0"/>
        <w:autoSpaceDN w:val="0"/>
        <w:spacing w:before="228" w:after="0" w:line="271" w:lineRule="auto"/>
        <w:ind w:left="420" w:right="432"/>
        <w:rPr>
          <w:lang w:val="ru-RU"/>
        </w:rPr>
      </w:pP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5003DC" w:rsidRPr="0074558E" w:rsidRDefault="0074558E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— 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5003DC" w:rsidRPr="0074558E" w:rsidRDefault="0074558E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—  проявлять готовность руководить, выполнять поручения, подчиняться;</w:t>
      </w:r>
    </w:p>
    <w:p w:rsidR="005003DC" w:rsidRPr="0074558E" w:rsidRDefault="0074558E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—  ответственно выполнять свою часть работы;</w:t>
      </w:r>
    </w:p>
    <w:p w:rsidR="005003DC" w:rsidRPr="0074558E" w:rsidRDefault="0074558E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—  оценивать свой вклад в общий результат;</w:t>
      </w:r>
    </w:p>
    <w:p w:rsidR="005003DC" w:rsidRPr="0074558E" w:rsidRDefault="0074558E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—  выполнять совместные проектные задания с опорой на предложенные образцы.</w:t>
      </w:r>
    </w:p>
    <w:p w:rsidR="005003DC" w:rsidRPr="0074558E" w:rsidRDefault="0074558E">
      <w:pPr>
        <w:autoSpaceDE w:val="0"/>
        <w:autoSpaceDN w:val="0"/>
        <w:spacing w:before="322" w:after="0" w:line="230" w:lineRule="auto"/>
        <w:rPr>
          <w:lang w:val="ru-RU"/>
        </w:rPr>
      </w:pPr>
      <w:r w:rsidRPr="0074558E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5003DC" w:rsidRPr="0074558E" w:rsidRDefault="0074558E">
      <w:pPr>
        <w:autoSpaceDE w:val="0"/>
        <w:autoSpaceDN w:val="0"/>
        <w:spacing w:before="166" w:after="0"/>
        <w:ind w:right="576" w:firstLine="180"/>
        <w:rPr>
          <w:lang w:val="ru-RU"/>
        </w:rPr>
      </w:pP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5003DC" w:rsidRPr="0074558E" w:rsidRDefault="0074558E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К концу обучения</w:t>
      </w:r>
      <w:r w:rsidRPr="0074558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в первом классе</w:t>
      </w: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 xml:space="preserve"> обучающийся научится:</w:t>
      </w:r>
    </w:p>
    <w:p w:rsidR="005003DC" w:rsidRPr="0074558E" w:rsidRDefault="0074558E">
      <w:pPr>
        <w:autoSpaceDE w:val="0"/>
        <w:autoSpaceDN w:val="0"/>
        <w:spacing w:before="178" w:after="0" w:line="278" w:lineRule="auto"/>
        <w:ind w:left="420"/>
        <w:rPr>
          <w:lang w:val="ru-RU"/>
        </w:rPr>
      </w:pP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</w:t>
      </w:r>
      <w:r w:rsidRPr="0074558E">
        <w:rPr>
          <w:lang w:val="ru-RU"/>
        </w:rPr>
        <w:br/>
      </w: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художественных произведениях отражение нравственных ценностей, традиций, быта разных народов;</w:t>
      </w:r>
    </w:p>
    <w:p w:rsidR="005003DC" w:rsidRPr="0074558E" w:rsidRDefault="0074558E">
      <w:pPr>
        <w:autoSpaceDE w:val="0"/>
        <w:autoSpaceDN w:val="0"/>
        <w:spacing w:before="238" w:after="0"/>
        <w:ind w:left="420" w:right="144"/>
        <w:rPr>
          <w:lang w:val="ru-RU"/>
        </w:rPr>
      </w:pP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—  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</w:p>
    <w:p w:rsidR="005003DC" w:rsidRPr="0074558E" w:rsidRDefault="0074558E">
      <w:pPr>
        <w:autoSpaceDE w:val="0"/>
        <w:autoSpaceDN w:val="0"/>
        <w:spacing w:before="190" w:after="0" w:line="262" w:lineRule="auto"/>
        <w:ind w:left="420" w:right="1008"/>
        <w:rPr>
          <w:lang w:val="ru-RU"/>
        </w:rPr>
      </w:pP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—  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:rsidR="005003DC" w:rsidRPr="0074558E" w:rsidRDefault="0074558E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—  различать прозаическую (</w:t>
      </w:r>
      <w:proofErr w:type="spellStart"/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нестихотворную</w:t>
      </w:r>
      <w:proofErr w:type="spellEnd"/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) и стихотворную речь;</w:t>
      </w:r>
    </w:p>
    <w:p w:rsidR="005003DC" w:rsidRPr="0074558E" w:rsidRDefault="0074558E">
      <w:pPr>
        <w:autoSpaceDE w:val="0"/>
        <w:autoSpaceDN w:val="0"/>
        <w:spacing w:before="190" w:after="0" w:line="271" w:lineRule="auto"/>
        <w:ind w:left="420" w:right="864"/>
        <w:rPr>
          <w:lang w:val="ru-RU"/>
        </w:rPr>
      </w:pP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различать и называть отдельные жанры фольклора (устного народного творчества) и художественной литературы (загадки, пословицы, </w:t>
      </w:r>
      <w:proofErr w:type="spellStart"/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потешки</w:t>
      </w:r>
      <w:proofErr w:type="spellEnd"/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, сказки (фольклорные и литературные), рассказы, стихотворения);</w:t>
      </w:r>
    </w:p>
    <w:p w:rsidR="005003DC" w:rsidRPr="0074558E" w:rsidRDefault="005003DC">
      <w:pPr>
        <w:rPr>
          <w:lang w:val="ru-RU"/>
        </w:rPr>
        <w:sectPr w:rsidR="005003DC" w:rsidRPr="0074558E">
          <w:pgSz w:w="11900" w:h="16840"/>
          <w:pgMar w:top="298" w:right="740" w:bottom="492" w:left="666" w:header="720" w:footer="720" w:gutter="0"/>
          <w:cols w:space="720" w:equalWidth="0">
            <w:col w:w="10494" w:space="0"/>
          </w:cols>
          <w:docGrid w:linePitch="360"/>
        </w:sectPr>
      </w:pPr>
    </w:p>
    <w:p w:rsidR="005003DC" w:rsidRPr="0074558E" w:rsidRDefault="005003DC">
      <w:pPr>
        <w:autoSpaceDE w:val="0"/>
        <w:autoSpaceDN w:val="0"/>
        <w:spacing w:after="108" w:line="220" w:lineRule="exact"/>
        <w:rPr>
          <w:lang w:val="ru-RU"/>
        </w:rPr>
      </w:pPr>
    </w:p>
    <w:p w:rsidR="005003DC" w:rsidRPr="0074558E" w:rsidRDefault="0074558E">
      <w:pPr>
        <w:autoSpaceDE w:val="0"/>
        <w:autoSpaceDN w:val="0"/>
        <w:spacing w:after="0" w:line="262" w:lineRule="auto"/>
        <w:ind w:right="144"/>
        <w:rPr>
          <w:lang w:val="ru-RU"/>
        </w:rPr>
      </w:pP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—  понимать содержание прослушанного/прочитанного произведения: отвечать на вопросы по фактическому содержанию произведения;</w:t>
      </w:r>
    </w:p>
    <w:p w:rsidR="005003DC" w:rsidRPr="0074558E" w:rsidRDefault="0074558E">
      <w:pPr>
        <w:autoSpaceDE w:val="0"/>
        <w:autoSpaceDN w:val="0"/>
        <w:spacing w:before="190" w:after="0"/>
        <w:ind w:right="144"/>
        <w:rPr>
          <w:lang w:val="ru-RU"/>
        </w:rPr>
      </w:pP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владеть элементарными умениями анализа текста прослушанного/прочитанного </w:t>
      </w:r>
      <w:r w:rsidRPr="0074558E">
        <w:rPr>
          <w:lang w:val="ru-RU"/>
        </w:rPr>
        <w:br/>
      </w: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5003DC" w:rsidRPr="0074558E" w:rsidRDefault="0074558E">
      <w:pPr>
        <w:autoSpaceDE w:val="0"/>
        <w:autoSpaceDN w:val="0"/>
        <w:spacing w:before="190" w:after="0"/>
        <w:ind w:right="20"/>
        <w:jc w:val="both"/>
        <w:rPr>
          <w:lang w:val="ru-RU"/>
        </w:rPr>
      </w:pP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—  участвовать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5003DC" w:rsidRPr="0074558E" w:rsidRDefault="0074558E">
      <w:pPr>
        <w:autoSpaceDE w:val="0"/>
        <w:autoSpaceDN w:val="0"/>
        <w:spacing w:before="192" w:after="0" w:line="262" w:lineRule="auto"/>
        <w:ind w:right="144"/>
        <w:rPr>
          <w:lang w:val="ru-RU"/>
        </w:rPr>
      </w:pP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—  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:rsidR="005003DC" w:rsidRPr="0074558E" w:rsidRDefault="0074558E">
      <w:pPr>
        <w:autoSpaceDE w:val="0"/>
        <w:autoSpaceDN w:val="0"/>
        <w:spacing w:before="190" w:after="0" w:line="230" w:lineRule="auto"/>
        <w:rPr>
          <w:lang w:val="ru-RU"/>
        </w:rPr>
      </w:pP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—  читать по ролям с соблюдением норм произношения, расстановки ударения;</w:t>
      </w:r>
    </w:p>
    <w:p w:rsidR="005003DC" w:rsidRPr="0074558E" w:rsidRDefault="0074558E">
      <w:pPr>
        <w:autoSpaceDE w:val="0"/>
        <w:autoSpaceDN w:val="0"/>
        <w:spacing w:before="190" w:after="0" w:line="262" w:lineRule="auto"/>
        <w:ind w:right="720"/>
        <w:rPr>
          <w:lang w:val="ru-RU"/>
        </w:rPr>
      </w:pP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—  составлять высказывания по содержанию  произведения (не менее 3 предложений) по заданному алгоритму;</w:t>
      </w:r>
    </w:p>
    <w:p w:rsidR="005003DC" w:rsidRPr="0074558E" w:rsidRDefault="0074558E">
      <w:pPr>
        <w:autoSpaceDE w:val="0"/>
        <w:autoSpaceDN w:val="0"/>
        <w:spacing w:before="190" w:after="0" w:line="230" w:lineRule="auto"/>
        <w:rPr>
          <w:lang w:val="ru-RU"/>
        </w:rPr>
      </w:pP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—  сочинять небольшие  тексты  по  предложенному  началу и др. (не менее 3 предложений);</w:t>
      </w:r>
    </w:p>
    <w:p w:rsidR="005003DC" w:rsidRPr="0074558E" w:rsidRDefault="0074558E">
      <w:pPr>
        <w:autoSpaceDE w:val="0"/>
        <w:autoSpaceDN w:val="0"/>
        <w:spacing w:before="190" w:after="0" w:line="230" w:lineRule="auto"/>
        <w:rPr>
          <w:lang w:val="ru-RU"/>
        </w:rPr>
      </w:pP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—  ориентироваться в книге/учебнике по обложке, оглавлению, иллюстрациям;</w:t>
      </w:r>
    </w:p>
    <w:p w:rsidR="005003DC" w:rsidRPr="0074558E" w:rsidRDefault="0074558E">
      <w:pPr>
        <w:autoSpaceDE w:val="0"/>
        <w:autoSpaceDN w:val="0"/>
        <w:spacing w:before="190" w:after="0" w:line="262" w:lineRule="auto"/>
        <w:ind w:right="288"/>
        <w:rPr>
          <w:lang w:val="ru-RU"/>
        </w:rPr>
      </w:pP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выбирать книги для самостоятельного чтения по совету взрослого и с учётом </w:t>
      </w:r>
      <w:r w:rsidRPr="0074558E">
        <w:rPr>
          <w:lang w:val="ru-RU"/>
        </w:rPr>
        <w:br/>
      </w: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рекомендательного списка, рассказывать о прочитанной книге по предложенному алгоритму;</w:t>
      </w:r>
    </w:p>
    <w:p w:rsidR="005003DC" w:rsidRPr="0074558E" w:rsidRDefault="0074558E">
      <w:pPr>
        <w:autoSpaceDE w:val="0"/>
        <w:autoSpaceDN w:val="0"/>
        <w:spacing w:before="190" w:after="0" w:line="262" w:lineRule="auto"/>
        <w:ind w:right="864"/>
        <w:rPr>
          <w:lang w:val="ru-RU"/>
        </w:rPr>
      </w:pP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—  обращаться к справочной литературе для получения дополнительной информации в соответствии с учебной задачей.</w:t>
      </w:r>
    </w:p>
    <w:p w:rsidR="005003DC" w:rsidRPr="0074558E" w:rsidRDefault="005003DC">
      <w:pPr>
        <w:rPr>
          <w:lang w:val="ru-RU"/>
        </w:rPr>
        <w:sectPr w:rsidR="005003DC" w:rsidRPr="0074558E">
          <w:pgSz w:w="11900" w:h="16840"/>
          <w:pgMar w:top="328" w:right="868" w:bottom="1440" w:left="1086" w:header="720" w:footer="720" w:gutter="0"/>
          <w:cols w:space="720" w:equalWidth="0">
            <w:col w:w="9946" w:space="0"/>
          </w:cols>
          <w:docGrid w:linePitch="360"/>
        </w:sectPr>
      </w:pPr>
    </w:p>
    <w:p w:rsidR="005003DC" w:rsidRPr="0074558E" w:rsidRDefault="005003DC">
      <w:pPr>
        <w:autoSpaceDE w:val="0"/>
        <w:autoSpaceDN w:val="0"/>
        <w:spacing w:after="64" w:line="220" w:lineRule="exact"/>
        <w:rPr>
          <w:lang w:val="ru-RU"/>
        </w:rPr>
      </w:pPr>
    </w:p>
    <w:p w:rsidR="005003DC" w:rsidRDefault="0074558E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210"/>
        <w:gridCol w:w="528"/>
        <w:gridCol w:w="1104"/>
        <w:gridCol w:w="1142"/>
        <w:gridCol w:w="804"/>
        <w:gridCol w:w="6388"/>
        <w:gridCol w:w="1116"/>
        <w:gridCol w:w="1742"/>
      </w:tblGrid>
      <w:tr w:rsidR="005003DC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22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Pr="0074558E" w:rsidRDefault="0074558E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74558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Дата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  <w:proofErr w:type="spellEnd"/>
          </w:p>
        </w:tc>
        <w:tc>
          <w:tcPr>
            <w:tcW w:w="63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деятельности</w:t>
            </w:r>
            <w:proofErr w:type="spellEnd"/>
          </w:p>
        </w:tc>
        <w:tc>
          <w:tcPr>
            <w:tcW w:w="11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78" w:after="0" w:line="247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,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формы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  <w:proofErr w:type="spellEnd"/>
          </w:p>
        </w:tc>
        <w:tc>
          <w:tcPr>
            <w:tcW w:w="17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78" w:after="0" w:line="250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цифровые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)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ресурсы</w:t>
            </w:r>
            <w:proofErr w:type="spellEnd"/>
          </w:p>
        </w:tc>
      </w:tr>
      <w:tr w:rsidR="005003DC">
        <w:trPr>
          <w:trHeight w:hRule="exact" w:val="576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3DC" w:rsidRDefault="005003DC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3DC" w:rsidRDefault="005003DC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7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  <w:proofErr w:type="spellEnd"/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работы</w:t>
            </w:r>
            <w:proofErr w:type="spellEnd"/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работы</w:t>
            </w:r>
            <w:proofErr w:type="spellEnd"/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3DC" w:rsidRDefault="005003DC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3DC" w:rsidRDefault="005003DC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3DC" w:rsidRDefault="005003DC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3DC" w:rsidRDefault="005003DC"/>
        </w:tc>
      </w:tr>
      <w:tr w:rsidR="005003DC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ОБУЧЕНИЕ ГРАМОТЕ</w:t>
            </w:r>
          </w:p>
        </w:tc>
      </w:tr>
      <w:tr w:rsidR="005003DC">
        <w:trPr>
          <w:trHeight w:hRule="exact" w:val="350"/>
        </w:trPr>
        <w:tc>
          <w:tcPr>
            <w:tcW w:w="15502" w:type="dxa"/>
            <w:gridSpan w:val="9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76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1.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Развитие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речи</w:t>
            </w:r>
            <w:proofErr w:type="spellEnd"/>
          </w:p>
        </w:tc>
      </w:tr>
      <w:tr w:rsidR="005003DC">
        <w:trPr>
          <w:trHeight w:hRule="exact" w:val="342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Pr="0074558E" w:rsidRDefault="0074558E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Понимание текста при его прослушивании и при </w:t>
            </w:r>
            <w:r w:rsidRPr="0074558E">
              <w:rPr>
                <w:lang w:val="ru-RU"/>
              </w:rPr>
              <w:br/>
            </w: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самостоятельном чтении вслух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5003DC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5003DC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Pr="00464B08" w:rsidRDefault="00352729">
            <w:pPr>
              <w:rPr>
                <w:rFonts w:ascii="Aparajita" w:hAnsi="Aparajita" w:cs="Aparajita"/>
                <w:sz w:val="20"/>
                <w:szCs w:val="20"/>
                <w:lang w:val="ru-RU"/>
              </w:rPr>
            </w:pPr>
            <w:r w:rsidRPr="00464B08">
              <w:rPr>
                <w:rFonts w:ascii="Aparajita" w:hAnsi="Aparajita" w:cs="Aparajita"/>
                <w:sz w:val="20"/>
                <w:szCs w:val="20"/>
                <w:lang w:val="ru-RU"/>
              </w:rPr>
              <w:t>01.09-08.09.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Pr="0074558E" w:rsidRDefault="0074558E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серией сюжетных картинок, выстроенных в правильной последовательности: анализ изображённых событий, обсуждение сюжета, составление устного рассказа с опорой на картинки; </w:t>
            </w:r>
            <w:r w:rsidRPr="0074558E">
              <w:rPr>
                <w:lang w:val="ru-RU"/>
              </w:rPr>
              <w:br/>
            </w: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серией сюжетных картинок с нарушенной последовательностью, анализ </w:t>
            </w:r>
            <w:r w:rsidRPr="0074558E">
              <w:rPr>
                <w:lang w:val="ru-RU"/>
              </w:rPr>
              <w:br/>
            </w: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изображённых событий, установление правильной последовательности событий, объяснение ошибки художника, внесение изменений в последовательность картинок, составление устного рассказа по восстановленной серии картинок; </w:t>
            </w:r>
            <w:r w:rsidRPr="0074558E">
              <w:rPr>
                <w:lang w:val="ru-RU"/>
              </w:rPr>
              <w:br/>
            </w: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Совместная работа по составлению небольших рассказов повествовательного характера (например, рассказ о случаях из школьной жизни и т. д.); </w:t>
            </w:r>
            <w:r w:rsidRPr="0074558E">
              <w:rPr>
                <w:lang w:val="ru-RU"/>
              </w:rPr>
              <w:br/>
            </w: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Совместная работа по составлению небольших рассказов описательного характера </w:t>
            </w:r>
            <w:r w:rsidRPr="0074558E">
              <w:rPr>
                <w:lang w:val="ru-RU"/>
              </w:rPr>
              <w:br/>
            </w: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(например, описание как результат совместных наблюдений, описание модели звукового состава слова и т. д.); </w:t>
            </w:r>
            <w:r w:rsidRPr="0074558E">
              <w:rPr>
                <w:lang w:val="ru-RU"/>
              </w:rPr>
              <w:br/>
            </w: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Самостоятельная работа: составление короткого рассказа по опорным словам; </w:t>
            </w:r>
            <w:r w:rsidRPr="0074558E">
              <w:rPr>
                <w:lang w:val="ru-RU"/>
              </w:rPr>
              <w:br/>
            </w: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по результатам совместного составления рассказов, объяснение уместности или неуместности использования тех или иных речевых средств, участие в диалоге, </w:t>
            </w:r>
            <w:r w:rsidRPr="0074558E">
              <w:rPr>
                <w:lang w:val="ru-RU"/>
              </w:rPr>
              <w:br/>
            </w: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высказывание и обоснование своей точки зрения; </w:t>
            </w:r>
            <w:r w:rsidRPr="0074558E">
              <w:rPr>
                <w:lang w:val="ru-RU"/>
              </w:rPr>
              <w:br/>
            </w: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Слушание текста, понимание текста при его прослушивании;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</w:t>
            </w:r>
          </w:p>
        </w:tc>
      </w:tr>
      <w:tr w:rsidR="005003DC">
        <w:trPr>
          <w:trHeight w:hRule="exact" w:val="348"/>
        </w:trPr>
        <w:tc>
          <w:tcPr>
            <w:tcW w:w="2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22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5003DC"/>
        </w:tc>
      </w:tr>
      <w:tr w:rsidR="005003DC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2.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Слово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предложение</w:t>
            </w:r>
            <w:proofErr w:type="spellEnd"/>
          </w:p>
        </w:tc>
      </w:tr>
      <w:tr w:rsidR="005003DC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Pr="0074558E" w:rsidRDefault="0074558E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Различение слова и </w:t>
            </w:r>
            <w:r w:rsidRPr="0074558E">
              <w:rPr>
                <w:lang w:val="ru-RU"/>
              </w:rPr>
              <w:br/>
            </w: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предложения. Работа с </w:t>
            </w:r>
            <w:r w:rsidRPr="0074558E">
              <w:rPr>
                <w:lang w:val="ru-RU"/>
              </w:rPr>
              <w:br/>
            </w: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предложением: выделение слов, изменение их порядка, распространение </w:t>
            </w:r>
            <w:r w:rsidRPr="0074558E">
              <w:rPr>
                <w:lang w:val="ru-RU"/>
              </w:rPr>
              <w:br/>
            </w: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предложения.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5003DC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5003DC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Pr="00464B08" w:rsidRDefault="00352729">
            <w:pPr>
              <w:rPr>
                <w:rFonts w:ascii="Aparajita" w:hAnsi="Aparajita" w:cs="Aparajita"/>
                <w:sz w:val="20"/>
                <w:szCs w:val="20"/>
                <w:lang w:val="ru-RU"/>
              </w:rPr>
            </w:pPr>
            <w:r w:rsidRPr="00464B08">
              <w:rPr>
                <w:rFonts w:ascii="Aparajita" w:hAnsi="Aparajita" w:cs="Aparajita"/>
                <w:sz w:val="20"/>
                <w:szCs w:val="20"/>
                <w:lang w:val="ru-RU"/>
              </w:rPr>
              <w:t>12.09.-13.09.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Pr="0074558E" w:rsidRDefault="0074558E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Совместная работа: придумывание предложения с заданным словом; </w:t>
            </w:r>
            <w:r w:rsidRPr="0074558E">
              <w:rPr>
                <w:lang w:val="ru-RU"/>
              </w:rPr>
              <w:br/>
            </w: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Игровое упражнение «Снежный ком»: распространение предложений с добавлением слова по цепочке; </w:t>
            </w:r>
            <w:r w:rsidRPr="0074558E">
              <w:rPr>
                <w:lang w:val="ru-RU"/>
              </w:rPr>
              <w:br/>
            </w: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Игра «Живые слова» (дети играют роль слов в предложении, идёт перестановка слов в предложении, прочтение получившегося);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</w:t>
            </w:r>
          </w:p>
        </w:tc>
      </w:tr>
      <w:tr w:rsidR="005003DC">
        <w:trPr>
          <w:trHeight w:hRule="exact" w:val="13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Pr="0074558E" w:rsidRDefault="0074558E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Различение слова и </w:t>
            </w:r>
            <w:r w:rsidRPr="0074558E">
              <w:rPr>
                <w:lang w:val="ru-RU"/>
              </w:rPr>
              <w:br/>
            </w: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обозначаемого им предмета. Восприятие слова как объекта изучения, материала для </w:t>
            </w:r>
            <w:r w:rsidRPr="0074558E">
              <w:rPr>
                <w:lang w:val="ru-RU"/>
              </w:rPr>
              <w:br/>
            </w: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анализа.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5003DC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5003DC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Pr="00464B08" w:rsidRDefault="00352729">
            <w:pPr>
              <w:rPr>
                <w:rFonts w:ascii="Aparajita" w:hAnsi="Aparajita" w:cs="Aparajita"/>
                <w:sz w:val="20"/>
                <w:szCs w:val="20"/>
                <w:lang w:val="ru-RU"/>
              </w:rPr>
            </w:pPr>
            <w:r w:rsidRPr="00464B08">
              <w:rPr>
                <w:rFonts w:ascii="Aparajita" w:hAnsi="Aparajita" w:cs="Aparajita"/>
                <w:sz w:val="20"/>
                <w:szCs w:val="20"/>
                <w:lang w:val="ru-RU"/>
              </w:rPr>
              <w:t>14.09.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Pr="0074558E" w:rsidRDefault="0074558E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Моделирование предложения: определение количества слов в предложении и обозначение каждого слова полоской; </w:t>
            </w:r>
            <w:r w:rsidRPr="0074558E">
              <w:rPr>
                <w:lang w:val="ru-RU"/>
              </w:rPr>
              <w:br/>
            </w: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Самостоятельная работа: определение количества слов в предложении, обозначение слов полосками; </w:t>
            </w:r>
            <w:r w:rsidRPr="0074558E">
              <w:rPr>
                <w:lang w:val="ru-RU"/>
              </w:rPr>
              <w:br/>
            </w: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с моделью предложения: изменение предложения в соответствии с изменением модели;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</w:t>
            </w:r>
          </w:p>
        </w:tc>
      </w:tr>
      <w:tr w:rsidR="005003DC">
        <w:trPr>
          <w:trHeight w:hRule="exact" w:val="109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76" w:after="0" w:line="252" w:lineRule="auto"/>
              <w:ind w:left="72" w:right="144"/>
            </w:pP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над значением слова. Активизация и </w:t>
            </w:r>
            <w:r w:rsidRPr="0074558E">
              <w:rPr>
                <w:lang w:val="ru-RU"/>
              </w:rPr>
              <w:br/>
            </w: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расширение словарного </w:t>
            </w:r>
            <w:r w:rsidRPr="0074558E">
              <w:rPr>
                <w:lang w:val="ru-RU"/>
              </w:rPr>
              <w:br/>
            </w: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запаса.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Включение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слов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предложение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5003DC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5003DC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Pr="00464B08" w:rsidRDefault="00352729">
            <w:pPr>
              <w:rPr>
                <w:rFonts w:ascii="Aparajita" w:hAnsi="Aparajita" w:cs="Aparajita"/>
                <w:sz w:val="20"/>
                <w:szCs w:val="20"/>
                <w:lang w:val="ru-RU"/>
              </w:rPr>
            </w:pPr>
            <w:r w:rsidRPr="00464B08">
              <w:rPr>
                <w:rFonts w:ascii="Aparajita" w:hAnsi="Aparajita" w:cs="Aparajita"/>
                <w:sz w:val="20"/>
                <w:szCs w:val="20"/>
                <w:lang w:val="ru-RU"/>
              </w:rPr>
              <w:t>15.09.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Pr="0074558E" w:rsidRDefault="0074558E">
            <w:pPr>
              <w:autoSpaceDE w:val="0"/>
              <w:autoSpaceDN w:val="0"/>
              <w:spacing w:before="76" w:after="0" w:line="250" w:lineRule="auto"/>
              <w:ind w:left="72" w:right="432"/>
              <w:rPr>
                <w:lang w:val="ru-RU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моделью предложения: изменение предложения в соответствии с изменением модели; </w:t>
            </w:r>
            <w:r w:rsidRPr="0074558E">
              <w:rPr>
                <w:lang w:val="ru-RU"/>
              </w:rPr>
              <w:br/>
            </w: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Игровое упражнение «Придумай предложение по модели»;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</w:t>
            </w:r>
          </w:p>
        </w:tc>
      </w:tr>
    </w:tbl>
    <w:p w:rsidR="005003DC" w:rsidRDefault="005003DC">
      <w:pPr>
        <w:autoSpaceDE w:val="0"/>
        <w:autoSpaceDN w:val="0"/>
        <w:spacing w:after="0" w:line="14" w:lineRule="exact"/>
      </w:pPr>
    </w:p>
    <w:p w:rsidR="005003DC" w:rsidRDefault="005003DC">
      <w:pPr>
        <w:sectPr w:rsidR="005003DC">
          <w:pgSz w:w="16840" w:h="11900"/>
          <w:pgMar w:top="282" w:right="640" w:bottom="68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5003DC" w:rsidRDefault="005003D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210"/>
        <w:gridCol w:w="528"/>
        <w:gridCol w:w="1104"/>
        <w:gridCol w:w="1142"/>
        <w:gridCol w:w="804"/>
        <w:gridCol w:w="6388"/>
        <w:gridCol w:w="1116"/>
        <w:gridCol w:w="1742"/>
      </w:tblGrid>
      <w:tr w:rsidR="005003DC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Pr="0074558E" w:rsidRDefault="0074558E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Осознание единства звукового состава слова и его значения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5003DC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5003DC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Pr="00464B08" w:rsidRDefault="00352729">
            <w:pPr>
              <w:rPr>
                <w:rFonts w:ascii="Aparajita" w:hAnsi="Aparajita" w:cs="Aparajita"/>
                <w:sz w:val="20"/>
                <w:szCs w:val="20"/>
                <w:lang w:val="ru-RU"/>
              </w:rPr>
            </w:pPr>
            <w:r w:rsidRPr="00464B08">
              <w:rPr>
                <w:rFonts w:ascii="Aparajita" w:hAnsi="Aparajita" w:cs="Aparajita"/>
                <w:sz w:val="20"/>
                <w:szCs w:val="20"/>
                <w:lang w:val="ru-RU"/>
              </w:rPr>
              <w:t>19.09.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Pr="0074558E" w:rsidRDefault="0074558E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Игра «Исправь ошибку в предложении» (корректировка предложений, содержащих </w:t>
            </w:r>
            <w:r w:rsidRPr="0074558E">
              <w:rPr>
                <w:lang w:val="ru-RU"/>
              </w:rPr>
              <w:br/>
            </w: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смысловые и грамматические ошибки); </w:t>
            </w:r>
            <w:r w:rsidRPr="0074558E">
              <w:rPr>
                <w:lang w:val="ru-RU"/>
              </w:rPr>
              <w:br/>
            </w: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«Что можно сделать с предметом, а что можно сделать со словом, </w:t>
            </w:r>
            <w:r w:rsidRPr="0074558E">
              <w:rPr>
                <w:lang w:val="ru-RU"/>
              </w:rPr>
              <w:br/>
            </w: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называющим этот предмет?», участие в диалоге помогает первоклассникам начать различать слово и обозначаемый им предмет;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</w:t>
            </w:r>
          </w:p>
        </w:tc>
      </w:tr>
      <w:tr w:rsidR="005003DC">
        <w:trPr>
          <w:trHeight w:hRule="exact" w:val="348"/>
        </w:trPr>
        <w:tc>
          <w:tcPr>
            <w:tcW w:w="2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22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5003DC"/>
        </w:tc>
      </w:tr>
      <w:tr w:rsidR="005003DC">
        <w:trPr>
          <w:trHeight w:hRule="exact" w:val="35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3.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Чтение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Графика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</w:tr>
      <w:tr w:rsidR="005003DC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76" w:after="0" w:line="250" w:lineRule="auto"/>
              <w:ind w:left="72"/>
            </w:pP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Формирование навыка </w:t>
            </w:r>
            <w:r w:rsidRPr="0074558E">
              <w:rPr>
                <w:lang w:val="ru-RU"/>
              </w:rPr>
              <w:br/>
            </w: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слогового чтения (ориентация на букву, обозначающую </w:t>
            </w:r>
            <w:r w:rsidRPr="0074558E">
              <w:rPr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гласный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звук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5003DC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5003DC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Pr="00464B08" w:rsidRDefault="00352729">
            <w:pPr>
              <w:rPr>
                <w:rFonts w:ascii="Aparajita" w:hAnsi="Aparajita" w:cs="Aparajita"/>
                <w:sz w:val="20"/>
                <w:szCs w:val="20"/>
                <w:lang w:val="ru-RU"/>
              </w:rPr>
            </w:pPr>
            <w:r w:rsidRPr="00464B08">
              <w:rPr>
                <w:rFonts w:ascii="Aparajita" w:hAnsi="Aparajita" w:cs="Aparajita"/>
                <w:sz w:val="20"/>
                <w:szCs w:val="20"/>
                <w:lang w:val="ru-RU"/>
              </w:rPr>
              <w:t>20.09.-27.09.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Pr="0074558E" w:rsidRDefault="0074558E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пособием «Окошечки»: отработка умения читать слоги с изменением буквы гласного; </w:t>
            </w:r>
            <w:r w:rsidRPr="0074558E">
              <w:rPr>
                <w:lang w:val="ru-RU"/>
              </w:rPr>
              <w:br/>
            </w: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Упражнение: соотнесение прочитанного слога с картинкой, в названии которой есть этот слог;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</w:t>
            </w:r>
          </w:p>
        </w:tc>
      </w:tr>
      <w:tr w:rsidR="005003DC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Pr="0074558E" w:rsidRDefault="0074558E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Плавное слоговое чтение и чтение целыми словами со скоростью, соответствующей индивидуальному темпу.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5003DC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5003DC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Pr="00464B08" w:rsidRDefault="00352729">
            <w:pPr>
              <w:rPr>
                <w:rFonts w:ascii="Aparajita" w:hAnsi="Aparajita" w:cs="Aparajita"/>
                <w:sz w:val="20"/>
                <w:szCs w:val="20"/>
                <w:lang w:val="ru-RU"/>
              </w:rPr>
            </w:pPr>
            <w:r w:rsidRPr="00464B08">
              <w:rPr>
                <w:rFonts w:ascii="Aparajita" w:hAnsi="Aparajita" w:cs="Aparajita"/>
                <w:sz w:val="20"/>
                <w:szCs w:val="20"/>
                <w:lang w:val="ru-RU"/>
              </w:rPr>
              <w:t>28.09.-05.10.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Pr="0074558E" w:rsidRDefault="0074558E">
            <w:pPr>
              <w:autoSpaceDE w:val="0"/>
              <w:autoSpaceDN w:val="0"/>
              <w:spacing w:before="76" w:after="0" w:line="250" w:lineRule="auto"/>
              <w:ind w:left="72" w:right="432"/>
              <w:rPr>
                <w:lang w:val="ru-RU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соотнесение прочитанных слов с картинками, на которых изображены соответствующие предметы; </w:t>
            </w:r>
            <w:r w:rsidRPr="0074558E">
              <w:rPr>
                <w:lang w:val="ru-RU"/>
              </w:rPr>
              <w:br/>
            </w: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в парах: соединение начала и конца предложения из нескольких предложенных вариантов;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</w:t>
            </w:r>
          </w:p>
        </w:tc>
      </w:tr>
      <w:tr w:rsidR="005003DC">
        <w:trPr>
          <w:trHeight w:hRule="exact" w:val="14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Pr="0074558E" w:rsidRDefault="0074558E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Осознанное чтение слов, словосочетаний, </w:t>
            </w:r>
            <w:r w:rsidRPr="0074558E">
              <w:rPr>
                <w:lang w:val="ru-RU"/>
              </w:rPr>
              <w:br/>
            </w: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предложений. Чтение с интонациями и паузами в соответствии со знаками препинания.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5003DC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5003DC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Pr="00464B08" w:rsidRDefault="00352729">
            <w:pPr>
              <w:rPr>
                <w:rFonts w:ascii="Aparajita" w:hAnsi="Aparajita" w:cs="Aparajita"/>
                <w:sz w:val="20"/>
                <w:szCs w:val="20"/>
                <w:lang w:val="ru-RU"/>
              </w:rPr>
            </w:pPr>
            <w:r w:rsidRPr="00464B08">
              <w:rPr>
                <w:rFonts w:ascii="Aparajita" w:hAnsi="Aparajita" w:cs="Aparajita"/>
                <w:sz w:val="20"/>
                <w:szCs w:val="20"/>
                <w:lang w:val="ru-RU"/>
              </w:rPr>
              <w:t>06.10.-11.10.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Pr="0074558E" w:rsidRDefault="0074558E">
            <w:pPr>
              <w:autoSpaceDE w:val="0"/>
              <w:autoSpaceDN w:val="0"/>
              <w:spacing w:before="78" w:after="0" w:line="247" w:lineRule="auto"/>
              <w:ind w:left="72" w:right="432"/>
              <w:rPr>
                <w:lang w:val="ru-RU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Игровое упражнение «Заверши предложение», отрабатывается умение завершать прочитанные незаконченные </w:t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​ </w:t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жения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 опорой на общий смысл предложения; Подбирать пропущенные в предложении слова, ориентируясь на смысл предложения;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</w:t>
            </w:r>
          </w:p>
        </w:tc>
      </w:tr>
      <w:tr w:rsidR="005003DC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Pr="0074558E" w:rsidRDefault="0074558E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Развитие осознанности и </w:t>
            </w:r>
            <w:r w:rsidRPr="0074558E">
              <w:rPr>
                <w:lang w:val="ru-RU"/>
              </w:rPr>
              <w:br/>
            </w: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выразительности чтения на материале небольших текстов и стихотворений.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5003DC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5003DC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Pr="00464B08" w:rsidRDefault="00352729">
            <w:pPr>
              <w:rPr>
                <w:rFonts w:ascii="Aparajita" w:hAnsi="Aparajita" w:cs="Aparajita"/>
                <w:sz w:val="20"/>
                <w:szCs w:val="20"/>
                <w:lang w:val="ru-RU"/>
              </w:rPr>
            </w:pPr>
            <w:r w:rsidRPr="00464B08">
              <w:rPr>
                <w:rFonts w:ascii="Aparajita" w:hAnsi="Aparajita" w:cs="Aparajita"/>
                <w:sz w:val="20"/>
                <w:szCs w:val="20"/>
                <w:lang w:val="ru-RU"/>
              </w:rPr>
              <w:t>12.10-18.10.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Pr="0074558E" w:rsidRDefault="0074558E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соотносить прочитанные предложения с нужным рисунком, который передаёт содержание предложения; </w:t>
            </w:r>
            <w:r w:rsidRPr="0074558E">
              <w:rPr>
                <w:lang w:val="ru-RU"/>
              </w:rPr>
              <w:br/>
            </w: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Совместная работа: ответы на вопросы по прочитанному тексту, отработка умения находить содержащуюся в тексте информацию;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</w:t>
            </w:r>
          </w:p>
        </w:tc>
      </w:tr>
      <w:tr w:rsidR="005003DC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3.5.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Pr="0074558E" w:rsidRDefault="0074558E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 орфоэпическим чтением (при переходе к </w:t>
            </w:r>
            <w:r w:rsidRPr="0074558E">
              <w:rPr>
                <w:lang w:val="ru-RU"/>
              </w:rPr>
              <w:br/>
            </w: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чтению целыми словами).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5003DC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5003DC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Pr="00464B08" w:rsidRDefault="00352729">
            <w:pPr>
              <w:rPr>
                <w:rFonts w:ascii="Aparajita" w:hAnsi="Aparajita" w:cs="Aparajita"/>
                <w:sz w:val="20"/>
                <w:szCs w:val="20"/>
                <w:lang w:val="ru-RU"/>
              </w:rPr>
            </w:pPr>
            <w:r w:rsidRPr="00464B08">
              <w:rPr>
                <w:rFonts w:ascii="Aparajita" w:hAnsi="Aparajita" w:cs="Aparajita"/>
                <w:sz w:val="20"/>
                <w:szCs w:val="20"/>
                <w:lang w:val="ru-RU"/>
              </w:rPr>
              <w:t>19.10-25.10.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Pr="0074558E" w:rsidRDefault="0074558E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Подбирать пропущенные в предложении слова, ориентируясь на смысл предложения; Упражнение: соотносить прочитанные предложения с нужным рисунком, который передаёт содержание предложения;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</w:t>
            </w:r>
          </w:p>
        </w:tc>
      </w:tr>
      <w:tr w:rsidR="005003DC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3.6.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Pr="0074558E" w:rsidRDefault="0074558E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Орфографическое чтение </w:t>
            </w:r>
            <w:r w:rsidRPr="0074558E">
              <w:rPr>
                <w:lang w:val="ru-RU"/>
              </w:rPr>
              <w:br/>
            </w: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(проговаривание) как средство самоконтроля при письме под диктовку и при списывании.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5003DC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5003DC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Pr="00464B08" w:rsidRDefault="00352729">
            <w:pPr>
              <w:rPr>
                <w:rFonts w:ascii="Aparajita" w:hAnsi="Aparajita" w:cs="Aparajita"/>
                <w:sz w:val="20"/>
                <w:szCs w:val="20"/>
                <w:lang w:val="ru-RU"/>
              </w:rPr>
            </w:pPr>
            <w:r w:rsidRPr="00464B08">
              <w:rPr>
                <w:rFonts w:ascii="Aparajita" w:hAnsi="Aparajita" w:cs="Aparajita"/>
                <w:sz w:val="20"/>
                <w:szCs w:val="20"/>
                <w:lang w:val="ru-RU"/>
              </w:rPr>
              <w:t>26.10-27.10.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Pr="0074558E" w:rsidRDefault="0074558E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Подбирать пропущенные в предложении слова, ориентируясь на смысл предложения; Упражнение: соотносить прочитанные предложения с нужным рисунком, который передаёт содержание предложения;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</w:t>
            </w:r>
          </w:p>
        </w:tc>
      </w:tr>
      <w:tr w:rsidR="005003DC">
        <w:trPr>
          <w:trHeight w:hRule="exact" w:val="188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3.7.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78" w:after="0" w:line="247" w:lineRule="auto"/>
              <w:ind w:left="72" w:right="144"/>
            </w:pP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Звук и буква. Буква как знак звука.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Различение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звука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буквы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5003DC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5003DC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Pr="00464B08" w:rsidRDefault="00352729">
            <w:pPr>
              <w:rPr>
                <w:rFonts w:ascii="Aparajita" w:hAnsi="Aparajita" w:cs="Aparajita"/>
                <w:sz w:val="20"/>
                <w:szCs w:val="20"/>
                <w:lang w:val="ru-RU"/>
              </w:rPr>
            </w:pPr>
            <w:r w:rsidRPr="00464B08">
              <w:rPr>
                <w:rFonts w:ascii="Aparajita" w:hAnsi="Aparajita" w:cs="Aparajita"/>
                <w:sz w:val="20"/>
                <w:szCs w:val="20"/>
                <w:lang w:val="ru-RU"/>
              </w:rPr>
              <w:t>07.11-08.11.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Pr="0074558E" w:rsidRDefault="0074558E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Игровое упражнение «Найди нужную букву» (отрабатывается умение соотносить звук и соответствующую ему букву); </w:t>
            </w:r>
            <w:r w:rsidRPr="0074558E">
              <w:rPr>
                <w:lang w:val="ru-RU"/>
              </w:rPr>
              <w:br/>
            </w: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Совместная работа: объяснение функции букв, обозначающих гласные звуки в открытом слоге: буквы гласных как показатель твёрдости — мягкости предшествующих согласных звуков; </w:t>
            </w:r>
            <w:r w:rsidRPr="0074558E">
              <w:rPr>
                <w:lang w:val="ru-RU"/>
              </w:rPr>
              <w:br/>
            </w: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Упражнение: дифференцировать буквы, обозначающие близкие по акустико-</w:t>
            </w:r>
            <w:r w:rsidRPr="0074558E">
              <w:rPr>
                <w:lang w:val="ru-RU"/>
              </w:rPr>
              <w:br/>
            </w: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артикуляционным признакам согласные звуки ([с] — [з], [ш] — [ж], [с] — [ш], [з] — [ж], [р]— [л], [ц] — [ч’] и т. д.), и буквы, имеющие оптическое и кинетическое сходство ( о — а, и— у, п — т, л — м, х — ж, ш — т, в — д и т. д.);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</w:t>
            </w:r>
          </w:p>
        </w:tc>
      </w:tr>
      <w:tr w:rsidR="005003DC">
        <w:trPr>
          <w:trHeight w:hRule="exact" w:val="109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3.8.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Pr="0074558E" w:rsidRDefault="0074558E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Буквы, обозначающие гласные звуки. Буквы, обозначающие согласные звуки.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5003DC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5003DC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Pr="00464B08" w:rsidRDefault="009F48E0">
            <w:pPr>
              <w:rPr>
                <w:rFonts w:ascii="Aparajita" w:hAnsi="Aparajita" w:cs="Aparajita"/>
                <w:sz w:val="20"/>
                <w:szCs w:val="20"/>
                <w:lang w:val="ru-RU"/>
              </w:rPr>
            </w:pPr>
            <w:r w:rsidRPr="00464B08">
              <w:rPr>
                <w:rFonts w:ascii="Aparajita" w:hAnsi="Aparajita" w:cs="Aparajita"/>
                <w:sz w:val="20"/>
                <w:szCs w:val="20"/>
                <w:lang w:val="ru-RU"/>
              </w:rPr>
              <w:t>09.11-29.11.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Pr="0074558E" w:rsidRDefault="0074558E">
            <w:pPr>
              <w:autoSpaceDE w:val="0"/>
              <w:autoSpaceDN w:val="0"/>
              <w:spacing w:before="76" w:after="0" w:line="252" w:lineRule="auto"/>
              <w:ind w:left="72" w:right="288"/>
              <w:rPr>
                <w:lang w:val="ru-RU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Игровое упражнение «Найди нужную букву» (отрабатывается умение соотносить звук и соответствующую ему букву); </w:t>
            </w:r>
            <w:r w:rsidRPr="0074558E">
              <w:rPr>
                <w:lang w:val="ru-RU"/>
              </w:rPr>
              <w:br/>
            </w: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Совместная работа: объяснение функции букв, обозначающих гласные звуки в открытом слоге: буквы гласных как показатель твёрдости — мягкости предшествующих согласных звуков;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</w:t>
            </w:r>
          </w:p>
        </w:tc>
      </w:tr>
    </w:tbl>
    <w:p w:rsidR="005003DC" w:rsidRDefault="005003DC">
      <w:pPr>
        <w:autoSpaceDE w:val="0"/>
        <w:autoSpaceDN w:val="0"/>
        <w:spacing w:after="0" w:line="14" w:lineRule="exact"/>
      </w:pPr>
    </w:p>
    <w:p w:rsidR="005003DC" w:rsidRDefault="005003DC">
      <w:pPr>
        <w:sectPr w:rsidR="005003DC">
          <w:pgSz w:w="16840" w:h="11900"/>
          <w:pgMar w:top="284" w:right="640" w:bottom="31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5003DC" w:rsidRDefault="005003D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210"/>
        <w:gridCol w:w="528"/>
        <w:gridCol w:w="1104"/>
        <w:gridCol w:w="1142"/>
        <w:gridCol w:w="804"/>
        <w:gridCol w:w="6388"/>
        <w:gridCol w:w="1116"/>
        <w:gridCol w:w="1742"/>
      </w:tblGrid>
      <w:tr w:rsidR="005003DC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3.9.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Pr="0074558E" w:rsidRDefault="0074558E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Овладение слоговым </w:t>
            </w:r>
            <w:r w:rsidRPr="0074558E">
              <w:rPr>
                <w:lang w:val="ru-RU"/>
              </w:rPr>
              <w:br/>
            </w: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принципом русской графики.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5003DC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5003DC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Pr="00464B08" w:rsidRDefault="009F48E0">
            <w:pPr>
              <w:rPr>
                <w:rFonts w:ascii="Aparajita" w:hAnsi="Aparajita" w:cs="Aparajita"/>
                <w:sz w:val="20"/>
                <w:szCs w:val="20"/>
                <w:lang w:val="ru-RU"/>
              </w:rPr>
            </w:pPr>
            <w:r w:rsidRPr="00464B08">
              <w:rPr>
                <w:rFonts w:ascii="Aparajita" w:hAnsi="Aparajita" w:cs="Aparajita"/>
                <w:sz w:val="20"/>
                <w:szCs w:val="20"/>
                <w:lang w:val="ru-RU"/>
              </w:rPr>
              <w:t>30.11.-07.12.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Pr="0074558E" w:rsidRDefault="0074558E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Упражнение: дифференцировать буквы, обозначающие близкие по акустико-</w:t>
            </w:r>
            <w:r w:rsidRPr="0074558E">
              <w:rPr>
                <w:lang w:val="ru-RU"/>
              </w:rPr>
              <w:br/>
            </w: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артикуляционным признакам согласные звуки ([с] — [з], [ш] — [ж], [с] — [ш], [з] — [ж], [р]— [л], [ц] — [ч’] и т. д.), и буквы, имеющие оптическое и кинетическое сходство </w:t>
            </w:r>
            <w:proofErr w:type="gramStart"/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( о</w:t>
            </w:r>
            <w:proofErr w:type="gramEnd"/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— а, и— у, п — т, л — м, х — ж, ш — т, в — д и т. д.); </w:t>
            </w:r>
            <w:r w:rsidRPr="0074558E">
              <w:rPr>
                <w:lang w:val="ru-RU"/>
              </w:rPr>
              <w:br/>
            </w: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Дифференцированное задание: группировка слов в зависимости от способа обозначения звука [й’];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</w:t>
            </w:r>
          </w:p>
        </w:tc>
      </w:tr>
      <w:tr w:rsidR="005003DC">
        <w:trPr>
          <w:trHeight w:hRule="exact" w:val="75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3.10.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Pr="0074558E" w:rsidRDefault="0074558E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Буквы гласных как показатель твёрдости — мягкости </w:t>
            </w:r>
            <w:r w:rsidRPr="0074558E">
              <w:rPr>
                <w:lang w:val="ru-RU"/>
              </w:rPr>
              <w:br/>
            </w: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согласных звуков.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5003DC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5003DC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Pr="00464B08" w:rsidRDefault="009F48E0">
            <w:pPr>
              <w:rPr>
                <w:rFonts w:ascii="Aparajita" w:hAnsi="Aparajita" w:cs="Aparajita"/>
                <w:sz w:val="20"/>
                <w:szCs w:val="20"/>
                <w:lang w:val="ru-RU"/>
              </w:rPr>
            </w:pPr>
            <w:r w:rsidRPr="00464B08">
              <w:rPr>
                <w:rFonts w:ascii="Aparajita" w:hAnsi="Aparajita" w:cs="Aparajita"/>
                <w:sz w:val="20"/>
                <w:szCs w:val="20"/>
                <w:lang w:val="ru-RU"/>
              </w:rPr>
              <w:t>08.12.-14.12.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Pr="0074558E" w:rsidRDefault="0074558E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Игровое упражнение «Найди нужную букву» (отрабатывается умение соотносить звук и соответствующую ему букву);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78" w:after="0" w:line="245" w:lineRule="auto"/>
              <w:ind w:left="72" w:right="432"/>
            </w:pPr>
            <w:r w:rsidRPr="009F48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9F48E0">
              <w:rPr>
                <w:lang w:val="ru-RU"/>
              </w:rPr>
              <w:br/>
            </w:r>
            <w:proofErr w:type="spellStart"/>
            <w:r w:rsidRPr="009F48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опро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</w:t>
            </w:r>
          </w:p>
        </w:tc>
      </w:tr>
      <w:tr w:rsidR="005003DC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3.11.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Pr="0074558E" w:rsidRDefault="0074558E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Функции букв, обозначающих гласный звук в открытом </w:t>
            </w:r>
            <w:r w:rsidRPr="0074558E">
              <w:rPr>
                <w:lang w:val="ru-RU"/>
              </w:rPr>
              <w:br/>
            </w: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слоге: обозначение гласного звука и указание на твёрдость или мягкость </w:t>
            </w:r>
            <w:r w:rsidRPr="0074558E">
              <w:rPr>
                <w:lang w:val="ru-RU"/>
              </w:rPr>
              <w:br/>
            </w: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предшествующего согласного.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5003DC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5003DC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Pr="00464B08" w:rsidRDefault="009F48E0">
            <w:pPr>
              <w:rPr>
                <w:rFonts w:ascii="Aparajita" w:hAnsi="Aparajita" w:cs="Aparajita"/>
                <w:sz w:val="20"/>
                <w:szCs w:val="20"/>
                <w:lang w:val="ru-RU"/>
              </w:rPr>
            </w:pPr>
            <w:r w:rsidRPr="00464B08">
              <w:rPr>
                <w:rFonts w:ascii="Aparajita" w:hAnsi="Aparajita" w:cs="Aparajita"/>
                <w:sz w:val="20"/>
                <w:szCs w:val="20"/>
                <w:lang w:val="ru-RU"/>
              </w:rPr>
              <w:t>15.12.-22.12.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Pr="0074558E" w:rsidRDefault="0074558E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Упражнение: дифференцировать буквы, обозначающие близкие по акустико-</w:t>
            </w:r>
            <w:r w:rsidRPr="0074558E">
              <w:rPr>
                <w:lang w:val="ru-RU"/>
              </w:rPr>
              <w:br/>
            </w: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артикуляционным признакам согласные звуки ([с] — [з], [ш] — [ж], [с] — [ш], [з] — [ж], [р]— [л], [ц] — [ч’] и т. д.), и буквы, имеющие оптическое и кинетическое сходство </w:t>
            </w:r>
            <w:proofErr w:type="gramStart"/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( о</w:t>
            </w:r>
            <w:proofErr w:type="gramEnd"/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— а, и— у, п — т, л — м, х — ж, ш — т, в — д и т. д.);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</w:t>
            </w:r>
          </w:p>
        </w:tc>
      </w:tr>
      <w:tr w:rsidR="005003DC" w:rsidRPr="00992CBE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3.12.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Pr="0074558E" w:rsidRDefault="0074558E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Функции букв </w:t>
            </w:r>
            <w:r w:rsidRPr="0074558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е, ё, ю, я</w:t>
            </w: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5003DC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5003DC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Pr="00464B08" w:rsidRDefault="009F48E0">
            <w:pPr>
              <w:rPr>
                <w:rFonts w:ascii="Aparajita" w:hAnsi="Aparajita" w:cs="Aparajita"/>
                <w:sz w:val="20"/>
                <w:szCs w:val="20"/>
                <w:lang w:val="ru-RU"/>
              </w:rPr>
            </w:pPr>
            <w:r w:rsidRPr="00464B08">
              <w:rPr>
                <w:rFonts w:ascii="Aparajita" w:hAnsi="Aparajita" w:cs="Aparajita"/>
                <w:sz w:val="20"/>
                <w:szCs w:val="20"/>
                <w:lang w:val="ru-RU"/>
              </w:rPr>
              <w:t>26.12.-18.01.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Pr="0074558E" w:rsidRDefault="0074558E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Дифференцированное задание: группировка слов в зависимости от способа обозначения звука [й’];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Pr="009F48E0" w:rsidRDefault="0074558E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9F48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9F48E0">
              <w:rPr>
                <w:lang w:val="ru-RU"/>
              </w:rPr>
              <w:br/>
            </w:r>
            <w:r w:rsidRPr="009F48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опрос;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Pr="004F0EBB" w:rsidRDefault="0074558E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9F48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4F0EB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4F0EBB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4F0EB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4F0EB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4F0EB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4F0EB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5003DC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3.13.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78" w:after="0" w:line="252" w:lineRule="auto"/>
              <w:ind w:left="72" w:right="144"/>
            </w:pP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Мягкий знак как показатель мягкости </w:t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предшест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вующего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согласного звука в конце </w:t>
            </w:r>
            <w:r w:rsidRPr="0074558E">
              <w:rPr>
                <w:lang w:val="ru-RU"/>
              </w:rPr>
              <w:br/>
            </w: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слова.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способы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обозначения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буквами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звука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[й’].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5003DC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5003DC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Pr="00464B08" w:rsidRDefault="009F48E0">
            <w:pPr>
              <w:rPr>
                <w:rFonts w:ascii="Aparajita" w:hAnsi="Aparajita" w:cs="Aparajita"/>
                <w:sz w:val="20"/>
                <w:szCs w:val="20"/>
                <w:lang w:val="ru-RU"/>
              </w:rPr>
            </w:pPr>
            <w:r w:rsidRPr="00464B08">
              <w:rPr>
                <w:rFonts w:ascii="Aparajita" w:hAnsi="Aparajita" w:cs="Aparajita"/>
                <w:sz w:val="20"/>
                <w:szCs w:val="20"/>
                <w:lang w:val="ru-RU"/>
              </w:rPr>
              <w:t>19.01.-24.01.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Pr="0074558E" w:rsidRDefault="0074558E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Учебный диалог «Зачем нам нужны буквы ь и ъ?», объяснение в ходе диалога функции букв ь и ъ;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</w:t>
            </w:r>
          </w:p>
        </w:tc>
      </w:tr>
      <w:tr w:rsidR="005003DC" w:rsidRPr="00992CBE">
        <w:trPr>
          <w:trHeight w:hRule="exact" w:val="5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3.14.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Pr="0074558E" w:rsidRDefault="0074558E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Функция букв </w:t>
            </w:r>
            <w:r w:rsidRPr="0074558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ь</w:t>
            </w: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 </w:t>
            </w:r>
            <w:r w:rsidRPr="0074558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ъ</w:t>
            </w: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5003DC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5003DC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Pr="00464B08" w:rsidRDefault="009F48E0">
            <w:pPr>
              <w:rPr>
                <w:rFonts w:ascii="Aparajita" w:hAnsi="Aparajita" w:cs="Aparajita"/>
                <w:sz w:val="20"/>
                <w:szCs w:val="20"/>
                <w:lang w:val="ru-RU"/>
              </w:rPr>
            </w:pPr>
            <w:r w:rsidRPr="00464B08">
              <w:rPr>
                <w:rFonts w:ascii="Aparajita" w:hAnsi="Aparajita" w:cs="Aparajita"/>
                <w:sz w:val="20"/>
                <w:szCs w:val="20"/>
                <w:lang w:val="ru-RU"/>
              </w:rPr>
              <w:t>25.01.-30.01.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Pr="0074558E" w:rsidRDefault="0074558E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Учебный диалог «Зачем нам нужны буквы ь и ъ?», объяснение в ходе диалога функции букв ь и ъ;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Pr="009F48E0" w:rsidRDefault="0074558E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9F48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9F48E0">
              <w:rPr>
                <w:lang w:val="ru-RU"/>
              </w:rPr>
              <w:br/>
            </w:r>
            <w:r w:rsidRPr="009F48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опрос;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Pr="004F0EBB" w:rsidRDefault="0074558E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9F48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4F0EB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4F0EBB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4F0EB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4F0EB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4F0EB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4F0EB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5003DC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3.15.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Pr="0074558E" w:rsidRDefault="0074558E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 русским </w:t>
            </w:r>
            <w:r w:rsidRPr="0074558E">
              <w:rPr>
                <w:lang w:val="ru-RU"/>
              </w:rPr>
              <w:br/>
            </w: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алфавитом как </w:t>
            </w:r>
            <w:r w:rsidRPr="0074558E">
              <w:rPr>
                <w:lang w:val="ru-RU"/>
              </w:rPr>
              <w:br/>
            </w: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последовательностью букв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5003DC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5003DC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Pr="00464B08" w:rsidRDefault="009F48E0">
            <w:pPr>
              <w:rPr>
                <w:rFonts w:ascii="Aparajita" w:hAnsi="Aparajita" w:cs="Aparajita"/>
                <w:sz w:val="20"/>
                <w:szCs w:val="20"/>
                <w:lang w:val="ru-RU"/>
              </w:rPr>
            </w:pPr>
            <w:r w:rsidRPr="00464B08">
              <w:rPr>
                <w:rFonts w:ascii="Aparajita" w:hAnsi="Aparajita" w:cs="Aparajita"/>
                <w:sz w:val="20"/>
                <w:szCs w:val="20"/>
                <w:lang w:val="ru-RU"/>
              </w:rPr>
              <w:t>31.01.-01.02.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Pr="0074558E" w:rsidRDefault="0074558E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 учителя об истории русского алфавита, о значении алфавита для систематизации информации, о важности знания последовательности букв в русском алфавите; </w:t>
            </w:r>
            <w:r w:rsidRPr="0074558E">
              <w:rPr>
                <w:lang w:val="ru-RU"/>
              </w:rPr>
              <w:br/>
            </w: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Игровое упражнение «Повтори фрагмент алфавита»; </w:t>
            </w:r>
            <w:r w:rsidRPr="0074558E">
              <w:rPr>
                <w:lang w:val="ru-RU"/>
              </w:rPr>
              <w:br/>
            </w: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Игра-соревнование «Повтори алфавит»;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</w:t>
            </w:r>
          </w:p>
        </w:tc>
      </w:tr>
      <w:tr w:rsidR="005003DC">
        <w:trPr>
          <w:trHeight w:hRule="exact" w:val="348"/>
        </w:trPr>
        <w:tc>
          <w:tcPr>
            <w:tcW w:w="2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70</w:t>
            </w:r>
          </w:p>
        </w:tc>
        <w:tc>
          <w:tcPr>
            <w:tcW w:w="122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5003DC"/>
        </w:tc>
      </w:tr>
      <w:tr w:rsidR="005003DC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СИСТЕМАТИЧЕСКИЙ КУРС</w:t>
            </w:r>
          </w:p>
        </w:tc>
      </w:tr>
      <w:tr w:rsidR="005003DC">
        <w:trPr>
          <w:trHeight w:hRule="exact" w:val="209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Pr="0074558E" w:rsidRDefault="0074558E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Сказка народная </w:t>
            </w:r>
            <w:r w:rsidRPr="0074558E">
              <w:rPr>
                <w:lang w:val="ru-RU"/>
              </w:rPr>
              <w:br/>
            </w: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(фольклорная) и литературная (авторская)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5003DC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5003DC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Pr="00464B08" w:rsidRDefault="009F48E0">
            <w:pPr>
              <w:rPr>
                <w:rFonts w:ascii="Aparajita" w:hAnsi="Aparajita" w:cs="Aparajita"/>
                <w:sz w:val="20"/>
                <w:szCs w:val="20"/>
                <w:lang w:val="ru-RU"/>
              </w:rPr>
            </w:pPr>
            <w:r w:rsidRPr="00464B08">
              <w:rPr>
                <w:rFonts w:ascii="Aparajita" w:hAnsi="Aparajita" w:cs="Aparajita"/>
                <w:sz w:val="20"/>
                <w:szCs w:val="20"/>
                <w:lang w:val="ru-RU"/>
              </w:rPr>
              <w:t>02.02.-20.02.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Pr="0074558E" w:rsidRDefault="0074558E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Слушание чтения учителем фольклорных произведений (на примере русских народных сказок: «Кот, петух и лиса», «Кот и лиса», «</w:t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Жихарка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», «Лисичка-сестричка и волк» и литературных (авторских): К. И. Чуковский «Путаница», «Айболит», «Муха-Цокотуха», С Я Маршак «Тихая сказка», В. Г. </w:t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Сутеев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«Палочка-выручалочка»); </w:t>
            </w:r>
            <w:r w:rsidRPr="0074558E">
              <w:rPr>
                <w:lang w:val="ru-RU"/>
              </w:rPr>
              <w:br/>
            </w: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диалог: обсуждение вопросов — какова тема сказки, кто её герои, что произошло (что происходило) в сказке; </w:t>
            </w:r>
            <w:r w:rsidRPr="0074558E">
              <w:rPr>
                <w:lang w:val="ru-RU"/>
              </w:rPr>
              <w:br/>
            </w: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 в самостоятельном чтении вслух целыми словами с постепенным увеличением скорости чтения (в соответствии с индивидуальными возможностями учащегося); </w:t>
            </w:r>
            <w:r w:rsidRPr="0074558E">
              <w:rPr>
                <w:lang w:val="ru-RU"/>
              </w:rPr>
              <w:br/>
            </w: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с текстом произведения: поиск описания героев сказки, характеристика героя с использованием примеров из текста;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78" w:after="0" w:line="247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</w:t>
            </w:r>
          </w:p>
        </w:tc>
      </w:tr>
    </w:tbl>
    <w:p w:rsidR="005003DC" w:rsidRDefault="005003DC">
      <w:pPr>
        <w:autoSpaceDE w:val="0"/>
        <w:autoSpaceDN w:val="0"/>
        <w:spacing w:after="0" w:line="14" w:lineRule="exact"/>
      </w:pPr>
    </w:p>
    <w:p w:rsidR="005003DC" w:rsidRDefault="005003DC">
      <w:pPr>
        <w:sectPr w:rsidR="005003DC">
          <w:pgSz w:w="16840" w:h="11900"/>
          <w:pgMar w:top="284" w:right="640" w:bottom="91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5003DC" w:rsidRDefault="005003D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210"/>
        <w:gridCol w:w="528"/>
        <w:gridCol w:w="1104"/>
        <w:gridCol w:w="1142"/>
        <w:gridCol w:w="804"/>
        <w:gridCol w:w="6388"/>
        <w:gridCol w:w="1116"/>
        <w:gridCol w:w="1742"/>
      </w:tblGrid>
      <w:tr w:rsidR="005003DC">
        <w:trPr>
          <w:trHeight w:hRule="exact" w:val="284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Pr="0074558E" w:rsidRDefault="0074558E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Произведения о детях и для детей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5003DC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5003DC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Pr="00464B08" w:rsidRDefault="009F48E0">
            <w:pPr>
              <w:rPr>
                <w:rFonts w:ascii="Aparajita" w:hAnsi="Aparajita" w:cs="Aparajita"/>
                <w:sz w:val="20"/>
                <w:szCs w:val="20"/>
                <w:lang w:val="ru-RU"/>
              </w:rPr>
            </w:pPr>
            <w:r w:rsidRPr="00464B08">
              <w:rPr>
                <w:rFonts w:ascii="Aparajita" w:hAnsi="Aparajita" w:cs="Aparajita"/>
                <w:sz w:val="20"/>
                <w:szCs w:val="20"/>
                <w:lang w:val="ru-RU"/>
              </w:rPr>
              <w:t>21.02.-09.03.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Pr="0074558E" w:rsidRDefault="0074558E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 в чтении вслух </w:t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разножанровых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произведений о детях (использовать слоговое плавное чтение с </w:t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переходомна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чтение словами без пропусков и перестановок букв и слогов); Не менее шести произведений по выбору, например: К. Д. Ушинский «Играющие </w:t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собаки»,«Худо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тому, кто добра не делает никому», Л. Н. Толстой «Косточка», В. Г. </w:t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Сутеев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«Чей же гриб?», Е. А. Пермяк «Самое страшное», «Торопливый ножик», В. А. Осеева «Плохо», «Три товарища», А. Л. </w:t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Барто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«Подари, подари…», «Я — лишний», Н. М. Артюхова «Саша-дразнилка», Ю. И. Ермолаев «Лучший друг», Р. С. </w:t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Сеф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«Совет»; </w:t>
            </w:r>
            <w:r w:rsidRPr="0074558E">
              <w:rPr>
                <w:lang w:val="ru-RU"/>
              </w:rPr>
              <w:br/>
            </w: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Беседа по выявлению понимания прочитанного произведения: ответы на вопросы о впечатлении от произведения, определение темы (о детях) и главной мысли произведения, анализ заголовка; </w:t>
            </w:r>
            <w:r w:rsidRPr="0074558E">
              <w:rPr>
                <w:lang w:val="ru-RU"/>
              </w:rPr>
              <w:br/>
            </w: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текстом произведения: читать по частям, характеризовать героя, отвечать на вопросы к тексту произведения, подтверждая ответ примерами из текста; </w:t>
            </w:r>
            <w:r w:rsidRPr="0074558E">
              <w:rPr>
                <w:lang w:val="ru-RU"/>
              </w:rPr>
              <w:br/>
            </w: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Выразительное чтение по ролям диалогов героев; </w:t>
            </w:r>
            <w:r w:rsidRPr="0074558E">
              <w:rPr>
                <w:lang w:val="ru-RU"/>
              </w:rPr>
              <w:br/>
            </w: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Составление рассказа о герое по предложенному алгоритму;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78" w:after="0" w:line="247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</w:t>
            </w:r>
          </w:p>
        </w:tc>
      </w:tr>
      <w:tr w:rsidR="005003DC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Произведения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родной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природе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5003DC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5003DC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Pr="00464B08" w:rsidRDefault="009F48E0">
            <w:pPr>
              <w:rPr>
                <w:rFonts w:ascii="Aparajita" w:hAnsi="Aparajita" w:cs="Aparajita"/>
                <w:sz w:val="20"/>
                <w:szCs w:val="20"/>
                <w:lang w:val="ru-RU"/>
              </w:rPr>
            </w:pPr>
            <w:r w:rsidRPr="00464B08">
              <w:rPr>
                <w:rFonts w:ascii="Aparajita" w:hAnsi="Aparajita" w:cs="Aparajita"/>
                <w:sz w:val="20"/>
                <w:szCs w:val="20"/>
                <w:lang w:val="ru-RU"/>
              </w:rPr>
              <w:t>13.03-21.03.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Pr="0074558E" w:rsidRDefault="0074558E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Слушание и чтение поэтических описаний картин природы (пейзажной лирики); </w:t>
            </w:r>
            <w:r w:rsidRPr="0074558E">
              <w:rPr>
                <w:lang w:val="ru-RU"/>
              </w:rPr>
              <w:br/>
            </w: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Беседа по выявлению понимания настроения, переданного автором (радость, грусть, удивление и др.), определение темы стихотворных произведений (трёх-четырёх по выбору); Выразительное чтение стихотворений с опорой на интонационный рисунок; </w:t>
            </w:r>
            <w:r w:rsidRPr="0074558E">
              <w:rPr>
                <w:lang w:val="ru-RU"/>
              </w:rPr>
              <w:br/>
            </w: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о своих впечатлениях, эстетическом восприятии прослушанных </w:t>
            </w:r>
            <w:r w:rsidRPr="0074558E">
              <w:rPr>
                <w:lang w:val="ru-RU"/>
              </w:rPr>
              <w:br/>
            </w: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произведений и составление высказывания (не менее 3 предложений);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</w:t>
            </w:r>
          </w:p>
        </w:tc>
      </w:tr>
      <w:tr w:rsidR="005003DC">
        <w:trPr>
          <w:trHeight w:hRule="exact" w:val="24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Pr="0074558E" w:rsidRDefault="0074558E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Устное народное творчество— малые фольклорные жанры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5003DC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5003DC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Pr="00464B08" w:rsidRDefault="009F48E0">
            <w:pPr>
              <w:rPr>
                <w:rFonts w:ascii="Aparajita" w:hAnsi="Aparajita" w:cs="Aparajita"/>
                <w:sz w:val="20"/>
                <w:szCs w:val="20"/>
                <w:lang w:val="ru-RU"/>
              </w:rPr>
            </w:pPr>
            <w:r w:rsidRPr="00464B08">
              <w:rPr>
                <w:rFonts w:ascii="Aparajita" w:hAnsi="Aparajita" w:cs="Aparajita"/>
                <w:sz w:val="20"/>
                <w:szCs w:val="20"/>
                <w:lang w:val="ru-RU"/>
              </w:rPr>
              <w:t>22.03.-04.04.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Pr="0074558E" w:rsidRDefault="0074558E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 в чтении вслух (использовать слоговое плавное чтение с переходом на чтение словами без пропусков и перестановок букв и слогов), соблюдение норм произношения, расстановка ударений при выразительном чтении; </w:t>
            </w:r>
            <w:r w:rsidRPr="0074558E">
              <w:rPr>
                <w:lang w:val="ru-RU"/>
              </w:rPr>
              <w:br/>
            </w: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 </w:t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потешек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считалок, загадок: поиск ключевых слов, помогающих охарактеризовать жанр произведения и назвать его (не менее шести произведений); </w:t>
            </w:r>
            <w:r w:rsidRPr="0074558E">
              <w:rPr>
                <w:lang w:val="ru-RU"/>
              </w:rPr>
              <w:br/>
            </w: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диалог: объяснение смысла пословиц, соотнесение их с содержанием </w:t>
            </w:r>
            <w:r w:rsidRPr="0074558E">
              <w:rPr>
                <w:lang w:val="ru-RU"/>
              </w:rPr>
              <w:br/>
            </w: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произведения; </w:t>
            </w:r>
            <w:r w:rsidRPr="0074558E">
              <w:rPr>
                <w:lang w:val="ru-RU"/>
              </w:rPr>
              <w:br/>
            </w: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Разыгрывание в совместной деятельности небольших диалогов с учётом поставленной цели (организация начала игры, веселить, потешать); </w:t>
            </w:r>
            <w:r w:rsidRPr="0074558E">
              <w:rPr>
                <w:lang w:val="ru-RU"/>
              </w:rPr>
              <w:br/>
            </w: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Драматизация </w:t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потешек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74558E">
              <w:rPr>
                <w:lang w:val="ru-RU"/>
              </w:rPr>
              <w:br/>
            </w: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Игра «Вспомни и назови»: определение жанров прослушанных и прочитанных </w:t>
            </w:r>
            <w:r w:rsidRPr="0074558E">
              <w:rPr>
                <w:lang w:val="ru-RU"/>
              </w:rPr>
              <w:br/>
            </w: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произведений: </w:t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потешка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 загадка, сказка, рассказ, стихотворение;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78" w:after="0" w:line="247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</w:t>
            </w:r>
          </w:p>
        </w:tc>
      </w:tr>
    </w:tbl>
    <w:p w:rsidR="005003DC" w:rsidRDefault="005003DC">
      <w:pPr>
        <w:autoSpaceDE w:val="0"/>
        <w:autoSpaceDN w:val="0"/>
        <w:spacing w:after="0" w:line="14" w:lineRule="exact"/>
      </w:pPr>
    </w:p>
    <w:p w:rsidR="005003DC" w:rsidRDefault="005003DC">
      <w:pPr>
        <w:sectPr w:rsidR="005003DC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5003DC" w:rsidRDefault="005003D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210"/>
        <w:gridCol w:w="528"/>
        <w:gridCol w:w="1104"/>
        <w:gridCol w:w="1142"/>
        <w:gridCol w:w="804"/>
        <w:gridCol w:w="6388"/>
        <w:gridCol w:w="1116"/>
        <w:gridCol w:w="1742"/>
      </w:tblGrid>
      <w:tr w:rsidR="005003DC">
        <w:trPr>
          <w:trHeight w:hRule="exact" w:val="572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1.5.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Pr="0074558E" w:rsidRDefault="0074558E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Произведения о братьях наших меньших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5003DC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5003DC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Pr="00464B08" w:rsidRDefault="009F48E0">
            <w:pPr>
              <w:rPr>
                <w:rFonts w:ascii="Aparajita" w:hAnsi="Aparajita" w:cs="Aparajita"/>
                <w:sz w:val="20"/>
                <w:szCs w:val="20"/>
                <w:lang w:val="ru-RU"/>
              </w:rPr>
            </w:pPr>
            <w:r w:rsidRPr="00464B08">
              <w:rPr>
                <w:rFonts w:ascii="Aparajita" w:hAnsi="Aparajita" w:cs="Aparajita"/>
                <w:sz w:val="20"/>
                <w:szCs w:val="20"/>
                <w:lang w:val="ru-RU"/>
              </w:rPr>
              <w:t>05.04.-17.04.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Pr="0074558E" w:rsidRDefault="0074558E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Слушание произведений о животных. Например, произведения Н. И. Сладкова «Без </w:t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слов</w:t>
            </w:r>
            <w:proofErr w:type="gramStart"/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»,«</w:t>
            </w:r>
            <w:proofErr w:type="gramEnd"/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одном бревне», Ю. И. Коваля «Бабочка», Е. И. </w:t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Чарушина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«Про Томку», А. Л. </w:t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Барто«Страшная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птица», «Вам не нужна сорока?»; </w:t>
            </w:r>
            <w:r w:rsidRPr="0074558E">
              <w:rPr>
                <w:lang w:val="ru-RU"/>
              </w:rPr>
              <w:br/>
            </w: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Беседа по выявлению понимания прослушанного произведения, ответы на вопросы о впечатлении от произведения; </w:t>
            </w:r>
            <w:r w:rsidRPr="0074558E">
              <w:rPr>
                <w:lang w:val="ru-RU"/>
              </w:rPr>
              <w:br/>
            </w: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Самостоятельное чтение произведений о животных, различение прозаического и </w:t>
            </w:r>
            <w:r w:rsidRPr="0074558E">
              <w:rPr>
                <w:lang w:val="ru-RU"/>
              </w:rPr>
              <w:br/>
            </w: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стихотворного текстов. Например, Е. А. Благинина «Котёнок», «В лесу смешная </w:t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птица»,«Жук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жук, где твой дом?», Э. Ю. </w:t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Шим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«Жук на ниточке», В. Д. Берестов «</w:t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Выводок»,«Цыплята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», С. В. Михалков «Мой щенок», «Трезор», «Зяблик», И. П. </w:t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Токмакова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«Купите собаку», «Разговор синицы и дятла», И. А. </w:t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Мазнин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«Давайте дружить»; </w:t>
            </w:r>
            <w:r w:rsidRPr="0074558E">
              <w:rPr>
                <w:lang w:val="ru-RU"/>
              </w:rPr>
              <w:br/>
            </w: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по обсуждению прочитанного произведения: определение темы и главной мысли, осознание нравственно-этического содержания произведения (любовь и забота о братьях наших меньших, бережное отношение к природе); </w:t>
            </w:r>
            <w:r w:rsidRPr="0074558E">
              <w:rPr>
                <w:lang w:val="ru-RU"/>
              </w:rPr>
              <w:br/>
            </w: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текстом: нахождение в тексте слов, характеризующих героя (внешность, поступки) в произведениях разных авторов (трёх-четырёх по выбору). Например, Н. И. </w:t>
            </w:r>
            <w:proofErr w:type="spellStart"/>
            <w:proofErr w:type="gramStart"/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Сладков«</w:t>
            </w:r>
            <w:proofErr w:type="gramEnd"/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Лисица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 Ёж», М. М. Пришвин «Ёж», Ю. Н. </w:t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Могутин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«Убежал», Б В </w:t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Заходер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«Ёжик», Е. И.</w:t>
            </w:r>
          </w:p>
          <w:p w:rsidR="005003DC" w:rsidRPr="0074558E" w:rsidRDefault="0074558E">
            <w:pPr>
              <w:autoSpaceDE w:val="0"/>
              <w:autoSpaceDN w:val="0"/>
              <w:spacing w:before="18" w:after="0" w:line="254" w:lineRule="auto"/>
              <w:ind w:left="72"/>
              <w:rPr>
                <w:lang w:val="ru-RU"/>
              </w:rPr>
            </w:pP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Чарушин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«Томка», «Томка и корова», «Томкины сны»; </w:t>
            </w:r>
            <w:r w:rsidRPr="0074558E">
              <w:rPr>
                <w:lang w:val="ru-RU"/>
              </w:rPr>
              <w:br/>
            </w: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 на восстановление последовательности событий в произведении: чтение по частям, придумывание заголовка к каждой части, составление плана (под руководством учителя); </w:t>
            </w:r>
            <w:r w:rsidRPr="0074558E">
              <w:rPr>
                <w:lang w:val="ru-RU"/>
              </w:rPr>
              <w:br/>
            </w: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Пересказ (устно) содержания произведения с соблюдением последовательности событий с опорой на ключевые слова; </w:t>
            </w:r>
            <w:r w:rsidRPr="0074558E">
              <w:rPr>
                <w:lang w:val="ru-RU"/>
              </w:rPr>
              <w:br/>
            </w: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текстом произведения: характеристика героев; </w:t>
            </w:r>
            <w:r w:rsidRPr="0074558E">
              <w:rPr>
                <w:lang w:val="ru-RU"/>
              </w:rPr>
              <w:br/>
            </w: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Задание на сравнение художественного и научно-познавательного текстов: сходство и различия, цель создания, формулировка вопросов к фактическому содержанию текста. Например, В. Д. Берестов «Лягушата», В. В. Бианки «Голубые лягушки», М. С. </w:t>
            </w:r>
            <w:proofErr w:type="spellStart"/>
            <w:proofErr w:type="gramStart"/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Пляцковский«</w:t>
            </w:r>
            <w:proofErr w:type="gramEnd"/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Цап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Царапыч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», Г. В. Сапгир «Кошка», загадки о животных; </w:t>
            </w:r>
            <w:r w:rsidRPr="0074558E">
              <w:rPr>
                <w:lang w:val="ru-RU"/>
              </w:rPr>
              <w:br/>
            </w: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Обращение к справочной литературе для расширения своих знаний и получения </w:t>
            </w:r>
            <w:r w:rsidRPr="0074558E">
              <w:rPr>
                <w:lang w:val="ru-RU"/>
              </w:rPr>
              <w:br/>
            </w: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дополнительной информации о животных;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78" w:after="0" w:line="247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</w:t>
            </w:r>
          </w:p>
        </w:tc>
      </w:tr>
      <w:tr w:rsidR="005003DC">
        <w:trPr>
          <w:trHeight w:hRule="exact" w:val="397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1.6.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Произведения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маме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5003DC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5003DC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Pr="00464B08" w:rsidRDefault="009F48E0">
            <w:pPr>
              <w:rPr>
                <w:rFonts w:ascii="Aparajita" w:hAnsi="Aparajita" w:cs="Aparajita"/>
                <w:sz w:val="20"/>
                <w:szCs w:val="20"/>
                <w:lang w:val="ru-RU"/>
              </w:rPr>
            </w:pPr>
            <w:r w:rsidRPr="00464B08">
              <w:rPr>
                <w:rFonts w:ascii="Aparajita" w:hAnsi="Aparajita" w:cs="Aparajita"/>
                <w:sz w:val="20"/>
                <w:szCs w:val="20"/>
                <w:lang w:val="ru-RU"/>
              </w:rPr>
              <w:t>18.04.-20.04.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Pr="0074558E" w:rsidRDefault="0074558E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Беседа по выявлению понимания прослушанного/прочитанного произведения, ответы на вопросы о впечатлении от произведения, понимание идеи произведения: любовь к своей семье, родным, Родине — самое дорогое и важное чувство в жизни человека. Например, слушание и чтение произведений П. Н. Воронько «Лучше нет родного края», М. Ю.</w:t>
            </w:r>
          </w:p>
          <w:p w:rsidR="005003DC" w:rsidRPr="0074558E" w:rsidRDefault="0074558E">
            <w:pPr>
              <w:autoSpaceDE w:val="0"/>
              <w:autoSpaceDN w:val="0"/>
              <w:spacing w:before="18" w:after="0" w:line="254" w:lineRule="auto"/>
              <w:ind w:left="72"/>
              <w:rPr>
                <w:lang w:val="ru-RU"/>
              </w:rPr>
            </w:pP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Есеновского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«Моя небольшая родина», Н. Н. </w:t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Бромлей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«Какое самое первое слово?», А. В. Митяева «За что я люблю маму», В. Д. </w:t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Берестова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«Любили тебя без особых причин…», Г. П. </w:t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Виеру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«Сколько звёзд на ясном небе!», И. С. Соколова-Микитова «Радуга», С. Я. </w:t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Маршака«Радуга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» (по выбору не менее одного автора); </w:t>
            </w:r>
            <w:r w:rsidRPr="0074558E">
              <w:rPr>
                <w:lang w:val="ru-RU"/>
              </w:rPr>
              <w:br/>
            </w: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текстом произведения: поиск и анализ ключевых слов, определяющих главную мысль произведения, объяснение заголовка, поиск значения незнакомого слова с </w:t>
            </w:r>
            <w:r w:rsidRPr="0074558E">
              <w:rPr>
                <w:lang w:val="ru-RU"/>
              </w:rPr>
              <w:br/>
            </w: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использованием словаря; </w:t>
            </w:r>
            <w:r w:rsidRPr="0074558E">
              <w:rPr>
                <w:lang w:val="ru-RU"/>
              </w:rPr>
              <w:br/>
            </w: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Учебный диалог: обсуждение значения выражений «Родина-мать», «Родина любимая — что мать родная», осознание нравственно-этических понятий, обогащение духовно-</w:t>
            </w:r>
            <w:r w:rsidRPr="0074558E">
              <w:rPr>
                <w:lang w:val="ru-RU"/>
              </w:rPr>
              <w:br/>
            </w: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нравственного опыта учащихся: заботливое отношение к родным в семье, внимание и любовь к ним; </w:t>
            </w:r>
            <w:r w:rsidRPr="0074558E">
              <w:rPr>
                <w:lang w:val="ru-RU"/>
              </w:rPr>
              <w:br/>
            </w: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Выразительное чтение стихотворений с выделением ключевых слов, с соблюдением норм произношения; </w:t>
            </w:r>
            <w:r w:rsidRPr="0074558E">
              <w:rPr>
                <w:lang w:val="ru-RU"/>
              </w:rPr>
              <w:br/>
            </w: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 по предложенному плану о своём родном крае, городе, селе, о своих чувствах к месту; </w:t>
            </w:r>
            <w:r w:rsidRPr="0074558E">
              <w:rPr>
                <w:lang w:val="ru-RU"/>
              </w:rPr>
              <w:br/>
            </w: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Задания на проверку знания названия страны, в которой мы живём, её столицы;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</w:t>
            </w:r>
          </w:p>
        </w:tc>
      </w:tr>
    </w:tbl>
    <w:p w:rsidR="005003DC" w:rsidRDefault="005003DC">
      <w:pPr>
        <w:autoSpaceDE w:val="0"/>
        <w:autoSpaceDN w:val="0"/>
        <w:spacing w:after="0" w:line="14" w:lineRule="exact"/>
      </w:pPr>
    </w:p>
    <w:p w:rsidR="005003DC" w:rsidRDefault="005003DC">
      <w:pPr>
        <w:sectPr w:rsidR="005003DC">
          <w:pgSz w:w="16840" w:h="11900"/>
          <w:pgMar w:top="284" w:right="640" w:bottom="79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5003DC" w:rsidRDefault="005003D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210"/>
        <w:gridCol w:w="528"/>
        <w:gridCol w:w="1104"/>
        <w:gridCol w:w="1146"/>
        <w:gridCol w:w="804"/>
        <w:gridCol w:w="6388"/>
        <w:gridCol w:w="1116"/>
        <w:gridCol w:w="1747"/>
      </w:tblGrid>
      <w:tr w:rsidR="005003DC" w:rsidTr="009F48E0">
        <w:trPr>
          <w:trHeight w:hRule="exact" w:val="40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1.7.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Pr="0074558E" w:rsidRDefault="0074558E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Фольклорные и авторские произведения о чудесах и фантазии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5003DC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5003DC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Pr="00464B08" w:rsidRDefault="009F48E0">
            <w:pPr>
              <w:rPr>
                <w:rFonts w:ascii="Aparajita" w:hAnsi="Aparajita" w:cs="Aparajita"/>
                <w:sz w:val="20"/>
                <w:szCs w:val="20"/>
                <w:lang w:val="ru-RU"/>
              </w:rPr>
            </w:pPr>
            <w:r w:rsidRPr="00464B08">
              <w:rPr>
                <w:rFonts w:ascii="Aparajita" w:hAnsi="Aparajita" w:cs="Aparajita"/>
                <w:sz w:val="20"/>
                <w:szCs w:val="20"/>
                <w:lang w:val="ru-RU"/>
              </w:rPr>
              <w:t>24.04.-27.04.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Pr="0074558E" w:rsidRDefault="0074558E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Упражнение в чтении стихотворных произведений о чудесах и превращении, словесной игре и фантазии (не менее трёх произведений). Например, К. И. Чуковский «Путаница», И. П.</w:t>
            </w:r>
          </w:p>
          <w:p w:rsidR="005003DC" w:rsidRPr="0074558E" w:rsidRDefault="0074558E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Токмакова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«Мы играли в хохотушки», И. М. Пивоварова «</w:t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Кулинаки-пулинаки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», «Я палочкой волшебной…», В </w:t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Лунин «Я видела чудо», Р. С. </w:t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Сеф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«Чудо», Б. В. </w:t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Заходер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«Моя </w:t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вообразилия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», Ю. П. </w:t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Мориц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«Сто фантазий», Ю. </w:t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Тувим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«Чудеса», английские народные песни и небылицы в переводе К. И. Чуковского и С. Я. Маршака; </w:t>
            </w:r>
            <w:r w:rsidRPr="0074558E">
              <w:rPr>
                <w:lang w:val="ru-RU"/>
              </w:rPr>
              <w:br/>
            </w: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текстом произведения: выделение ключевых слов, которые определяют </w:t>
            </w:r>
            <w:r w:rsidRPr="0074558E">
              <w:rPr>
                <w:lang w:val="ru-RU"/>
              </w:rPr>
              <w:br/>
            </w: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необычность, сказочность событий произведения, нахождение созвучных слов (рифм), наблюдение за ритмом стихотворного текста, составление интонационного рисунка с опорой на знаки препинания, объяснение значения слова с использованием словаря; </w:t>
            </w:r>
            <w:r w:rsidRPr="0074558E">
              <w:rPr>
                <w:lang w:val="ru-RU"/>
              </w:rPr>
              <w:br/>
            </w: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Беседа на тему «О каком чуде ты мечтаешь», передача своих впечатлений от прочитанного произведения в высказывании (не менее 3 предложений) или в рисунке; </w:t>
            </w:r>
            <w:r w:rsidRPr="0074558E">
              <w:rPr>
                <w:lang w:val="ru-RU"/>
              </w:rPr>
              <w:br/>
            </w: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Задание на сравнение произведений на одну тему разных авторов: прозаическое или стихотворное, жанр (рассказ, стихотворение, сказка, загадка, скороговорка, </w:t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потешка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); Выразительное чтение стихотворений с опорой на интонационный рисунок; </w:t>
            </w:r>
            <w:r w:rsidRPr="0074558E">
              <w:rPr>
                <w:lang w:val="ru-RU"/>
              </w:rPr>
              <w:br/>
            </w: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Задание на развитие творческого воображения: узнай зрительные образы, представленные в воображаемой ситуации (например, задание «Кто живёт в кляксах?», «Каких животных ты видишь в проплывающих облаках?»); </w:t>
            </w:r>
            <w:r w:rsidRPr="0074558E">
              <w:rPr>
                <w:lang w:val="ru-RU"/>
              </w:rPr>
              <w:br/>
            </w: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Дифференцированная работа: определение фрагмента для устного словесного рисования, выделение слов, словосочетаний, отражающих содержание этого фрагмента;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78" w:after="0" w:line="247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</w:t>
            </w:r>
          </w:p>
        </w:tc>
      </w:tr>
      <w:tr w:rsidR="005003DC" w:rsidRPr="00992CBE" w:rsidTr="009F48E0">
        <w:trPr>
          <w:trHeight w:hRule="exact" w:val="169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1.8.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Pr="0074558E" w:rsidRDefault="0074558E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Библиографическая культура (работа с детской книгой)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5003DC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5003DC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Pr="00464B08" w:rsidRDefault="009F48E0">
            <w:pPr>
              <w:rPr>
                <w:rFonts w:ascii="Aparajita" w:hAnsi="Aparajita" w:cs="Aparajita"/>
                <w:sz w:val="20"/>
                <w:szCs w:val="20"/>
                <w:lang w:val="ru-RU"/>
              </w:rPr>
            </w:pPr>
            <w:r w:rsidRPr="00464B08">
              <w:rPr>
                <w:rFonts w:ascii="Aparajita" w:hAnsi="Aparajita" w:cs="Aparajita"/>
                <w:sz w:val="20"/>
                <w:szCs w:val="20"/>
                <w:lang w:val="ru-RU"/>
              </w:rPr>
              <w:t>02.05.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Pr="0074558E" w:rsidRDefault="0074558E">
            <w:pPr>
              <w:autoSpaceDE w:val="0"/>
              <w:autoSpaceDN w:val="0"/>
              <w:spacing w:before="78" w:after="0" w:line="254" w:lineRule="auto"/>
              <w:ind w:left="72" w:right="288"/>
              <w:rPr>
                <w:lang w:val="ru-RU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Экскурсия в библиотеку, нахождение книги по определённой теме; </w:t>
            </w:r>
            <w:r w:rsidRPr="0074558E">
              <w:rPr>
                <w:lang w:val="ru-RU"/>
              </w:rPr>
              <w:br/>
            </w: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Участие в беседе: обсуждение важности чтения для развития и обучения, использование изученных понятий в диалоге; </w:t>
            </w:r>
            <w:r w:rsidRPr="0074558E">
              <w:rPr>
                <w:lang w:val="ru-RU"/>
              </w:rPr>
              <w:br/>
            </w: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Группировка книг по изученным разделам и темам; </w:t>
            </w:r>
            <w:r w:rsidRPr="0074558E">
              <w:rPr>
                <w:lang w:val="ru-RU"/>
              </w:rPr>
              <w:br/>
            </w: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Поиск необходимой информации в словарях и справочниках об авторах изученных произведений; </w:t>
            </w:r>
            <w:r w:rsidRPr="0074558E">
              <w:rPr>
                <w:lang w:val="ru-RU"/>
              </w:rPr>
              <w:br/>
            </w: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 о своих любимых книгах по предложенному алгоритму; </w:t>
            </w:r>
            <w:r w:rsidRPr="0074558E">
              <w:rPr>
                <w:lang w:val="ru-RU"/>
              </w:rPr>
              <w:br/>
            </w: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Рекомендации по летнему чтению, оформление дневника читателя;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Pr="0074558E" w:rsidRDefault="0074558E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74558E">
              <w:rPr>
                <w:lang w:val="ru-RU"/>
              </w:rPr>
              <w:br/>
            </w: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74558E">
              <w:rPr>
                <w:lang w:val="ru-RU"/>
              </w:rPr>
              <w:br/>
            </w: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Проверка техники </w:t>
            </w:r>
            <w:r w:rsidRPr="0074558E">
              <w:rPr>
                <w:lang w:val="ru-RU"/>
              </w:rPr>
              <w:br/>
            </w: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чтения;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Pr="0074558E" w:rsidRDefault="0074558E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74558E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9F48E0" w:rsidTr="009F48E0">
        <w:trPr>
          <w:trHeight w:hRule="exact" w:val="348"/>
        </w:trPr>
        <w:tc>
          <w:tcPr>
            <w:tcW w:w="2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48E0" w:rsidRDefault="009F48E0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48E0" w:rsidRDefault="009F48E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40</w:t>
            </w:r>
          </w:p>
        </w:tc>
        <w:tc>
          <w:tcPr>
            <w:tcW w:w="30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9F48E0" w:rsidRDefault="009F48E0"/>
        </w:tc>
        <w:tc>
          <w:tcPr>
            <w:tcW w:w="925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48E0" w:rsidRDefault="009F48E0"/>
        </w:tc>
      </w:tr>
      <w:tr w:rsidR="009F48E0" w:rsidTr="009F48E0">
        <w:trPr>
          <w:trHeight w:hRule="exact" w:val="348"/>
        </w:trPr>
        <w:tc>
          <w:tcPr>
            <w:tcW w:w="2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48E0" w:rsidRDefault="009F48E0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Резервное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время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48E0" w:rsidRDefault="009F48E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</w:t>
            </w:r>
          </w:p>
        </w:tc>
        <w:tc>
          <w:tcPr>
            <w:tcW w:w="2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9F48E0" w:rsidRDefault="009F48E0"/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F48E0" w:rsidRPr="009F48E0" w:rsidRDefault="009F48E0">
            <w:pPr>
              <w:rPr>
                <w:rFonts w:ascii="Aparajita" w:hAnsi="Aparajita" w:cs="Aparajita"/>
                <w:sz w:val="16"/>
                <w:szCs w:val="16"/>
                <w:lang w:val="ru-RU"/>
              </w:rPr>
            </w:pPr>
            <w:r w:rsidRPr="009F48E0">
              <w:rPr>
                <w:rFonts w:ascii="Aparajita" w:hAnsi="Aparajita" w:cs="Aparajita"/>
                <w:sz w:val="16"/>
                <w:szCs w:val="16"/>
                <w:lang w:val="ru-RU"/>
              </w:rPr>
              <w:t>03.05-25.05.</w:t>
            </w:r>
          </w:p>
        </w:tc>
        <w:tc>
          <w:tcPr>
            <w:tcW w:w="925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48E0" w:rsidRDefault="009F48E0"/>
        </w:tc>
      </w:tr>
      <w:tr w:rsidR="005003DC" w:rsidTr="009F48E0">
        <w:trPr>
          <w:trHeight w:hRule="exact" w:val="520"/>
        </w:trPr>
        <w:tc>
          <w:tcPr>
            <w:tcW w:w="2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Pr="0074558E" w:rsidRDefault="0074558E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5003DC" w:rsidP="00583755">
            <w:pPr>
              <w:autoSpaceDE w:val="0"/>
              <w:autoSpaceDN w:val="0"/>
              <w:spacing w:before="76" w:after="0" w:line="233" w:lineRule="auto"/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5003DC">
            <w:pPr>
              <w:autoSpaceDE w:val="0"/>
              <w:autoSpaceDN w:val="0"/>
              <w:spacing w:before="76" w:after="0" w:line="233" w:lineRule="auto"/>
              <w:ind w:left="72"/>
            </w:pPr>
          </w:p>
        </w:tc>
        <w:tc>
          <w:tcPr>
            <w:tcW w:w="100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5003DC"/>
        </w:tc>
      </w:tr>
    </w:tbl>
    <w:p w:rsidR="005003DC" w:rsidRDefault="005003DC">
      <w:pPr>
        <w:autoSpaceDE w:val="0"/>
        <w:autoSpaceDN w:val="0"/>
        <w:spacing w:after="0" w:line="14" w:lineRule="exact"/>
      </w:pPr>
    </w:p>
    <w:p w:rsidR="005003DC" w:rsidRDefault="005003DC">
      <w:pPr>
        <w:sectPr w:rsidR="005003DC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5003DC" w:rsidRDefault="005003DC">
      <w:pPr>
        <w:autoSpaceDE w:val="0"/>
        <w:autoSpaceDN w:val="0"/>
        <w:spacing w:after="76" w:line="220" w:lineRule="exact"/>
      </w:pPr>
    </w:p>
    <w:p w:rsidR="005003DC" w:rsidRDefault="0074558E">
      <w:pPr>
        <w:autoSpaceDE w:val="0"/>
        <w:autoSpaceDN w:val="0"/>
        <w:spacing w:after="284" w:line="230" w:lineRule="auto"/>
      </w:pPr>
      <w:r>
        <w:rPr>
          <w:rFonts w:ascii="Times New Roman" w:eastAsia="Times New Roman" w:hAnsi="Times New Roman"/>
          <w:b/>
          <w:color w:val="000000"/>
          <w:w w:val="101"/>
          <w:sz w:val="21"/>
        </w:rPr>
        <w:t xml:space="preserve">ПОУРОЧНОЕ ПЛАНИРОВАНИЕ </w:t>
      </w: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510"/>
        <w:gridCol w:w="4108"/>
        <w:gridCol w:w="650"/>
        <w:gridCol w:w="1430"/>
        <w:gridCol w:w="1478"/>
        <w:gridCol w:w="1028"/>
        <w:gridCol w:w="1456"/>
      </w:tblGrid>
      <w:tr w:rsidR="005003DC">
        <w:trPr>
          <w:trHeight w:hRule="exact" w:val="434"/>
        </w:trPr>
        <w:tc>
          <w:tcPr>
            <w:tcW w:w="5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86" w:after="0" w:line="262" w:lineRule="auto"/>
              <w:ind w:left="66"/>
            </w:pPr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21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21"/>
              </w:rPr>
              <w:t>п/п</w:t>
            </w:r>
          </w:p>
        </w:tc>
        <w:tc>
          <w:tcPr>
            <w:tcW w:w="41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86" w:after="0" w:line="233" w:lineRule="auto"/>
              <w:ind w:left="6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21"/>
              </w:rPr>
              <w:t>Тема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21"/>
              </w:rPr>
              <w:t>урока</w:t>
            </w:r>
            <w:proofErr w:type="spellEnd"/>
          </w:p>
        </w:tc>
        <w:tc>
          <w:tcPr>
            <w:tcW w:w="35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86" w:after="0" w:line="233" w:lineRule="auto"/>
              <w:ind w:left="66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21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21"/>
              </w:rPr>
              <w:t>часов</w:t>
            </w:r>
            <w:proofErr w:type="spellEnd"/>
          </w:p>
        </w:tc>
        <w:tc>
          <w:tcPr>
            <w:tcW w:w="10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86" w:after="0" w:line="262" w:lineRule="auto"/>
              <w:ind w:left="6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21"/>
              </w:rPr>
              <w:t>Дата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21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21"/>
              </w:rPr>
              <w:t>изучения</w:t>
            </w:r>
            <w:proofErr w:type="spellEnd"/>
          </w:p>
        </w:tc>
        <w:tc>
          <w:tcPr>
            <w:tcW w:w="14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86" w:after="0" w:line="271" w:lineRule="auto"/>
              <w:ind w:left="66" w:right="43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21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21"/>
              </w:rPr>
              <w:t xml:space="preserve">,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21"/>
              </w:rPr>
              <w:t>формы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21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21"/>
              </w:rPr>
              <w:t>контроля</w:t>
            </w:r>
            <w:proofErr w:type="spellEnd"/>
          </w:p>
        </w:tc>
      </w:tr>
      <w:tr w:rsidR="005003DC" w:rsidTr="00056EE7">
        <w:trPr>
          <w:trHeight w:hRule="exact" w:val="732"/>
        </w:trPr>
        <w:tc>
          <w:tcPr>
            <w:tcW w:w="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3DC" w:rsidRDefault="005003DC"/>
        </w:tc>
        <w:tc>
          <w:tcPr>
            <w:tcW w:w="41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3DC" w:rsidRDefault="005003DC"/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86" w:after="0" w:line="233" w:lineRule="auto"/>
              <w:ind w:left="66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21"/>
              </w:rPr>
              <w:t>всего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21"/>
              </w:rPr>
              <w:t xml:space="preserve"> 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86" w:after="0" w:line="262" w:lineRule="auto"/>
              <w:ind w:left="6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21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21"/>
              </w:rPr>
              <w:t>работы</w:t>
            </w:r>
            <w:proofErr w:type="spellEnd"/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86" w:after="0" w:line="262" w:lineRule="auto"/>
              <w:ind w:left="66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21"/>
              </w:rPr>
              <w:t>практические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21"/>
              </w:rPr>
              <w:t>работы</w:t>
            </w:r>
            <w:proofErr w:type="spellEnd"/>
          </w:p>
        </w:tc>
        <w:tc>
          <w:tcPr>
            <w:tcW w:w="10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3DC" w:rsidRDefault="005003DC"/>
        </w:tc>
        <w:tc>
          <w:tcPr>
            <w:tcW w:w="14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3DC" w:rsidRDefault="005003DC"/>
        </w:tc>
      </w:tr>
      <w:tr w:rsidR="00056EE7" w:rsidRPr="00930C03" w:rsidTr="00C40EF0">
        <w:trPr>
          <w:trHeight w:hRule="exact" w:val="1578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6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1.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056EE7" w:rsidRDefault="00056EE7" w:rsidP="00056EE7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056EE7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>Развитие речи.</w:t>
            </w:r>
            <w:r w:rsidRPr="00056EE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Составление небольших рассказов повествовательного характера по серии сюжетных картинок, материалам собственных игр, занятий, наблюдений. </w:t>
            </w:r>
            <w:r w:rsidRPr="00056EE7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>Понимание текста при его прослушивании и при самостоятельном чтении вслух</w:t>
            </w:r>
            <w:r w:rsidRPr="00056EE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930C03" w:rsidRDefault="00056EE7">
            <w:pPr>
              <w:autoSpaceDE w:val="0"/>
              <w:autoSpaceDN w:val="0"/>
              <w:spacing w:before="86" w:after="0" w:line="233" w:lineRule="auto"/>
              <w:ind w:left="66"/>
              <w:rPr>
                <w:sz w:val="20"/>
                <w:szCs w:val="20"/>
                <w:lang w:val="ru-RU"/>
              </w:rPr>
            </w:pPr>
            <w:r w:rsidRPr="00930C03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  <w:lang w:val="ru-RU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930C03" w:rsidRDefault="00056EE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930C03" w:rsidRDefault="00056EE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930C03" w:rsidRDefault="0065168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01.09.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930C03" w:rsidRDefault="00056EE7">
            <w:pPr>
              <w:autoSpaceDE w:val="0"/>
              <w:autoSpaceDN w:val="0"/>
              <w:spacing w:before="86" w:after="0" w:line="262" w:lineRule="auto"/>
              <w:ind w:left="66" w:right="576"/>
              <w:rPr>
                <w:sz w:val="20"/>
                <w:szCs w:val="20"/>
                <w:lang w:val="ru-RU"/>
              </w:rPr>
            </w:pPr>
            <w:r w:rsidRPr="00930C03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  <w:lang w:val="ru-RU"/>
              </w:rPr>
              <w:t xml:space="preserve">Устный </w:t>
            </w:r>
            <w:r w:rsidRPr="00930C03">
              <w:rPr>
                <w:sz w:val="20"/>
                <w:szCs w:val="20"/>
                <w:lang w:val="ru-RU"/>
              </w:rPr>
              <w:br/>
            </w:r>
            <w:r w:rsidRPr="00930C03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  <w:lang w:val="ru-RU"/>
              </w:rPr>
              <w:t>опрос;</w:t>
            </w:r>
          </w:p>
        </w:tc>
      </w:tr>
      <w:tr w:rsidR="00056EE7" w:rsidRPr="0074558E" w:rsidTr="00C40EF0">
        <w:trPr>
          <w:trHeight w:hRule="exact" w:val="1547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930C03" w:rsidRDefault="00056EE7">
            <w:pPr>
              <w:autoSpaceDE w:val="0"/>
              <w:autoSpaceDN w:val="0"/>
              <w:spacing w:before="84" w:after="0" w:line="233" w:lineRule="auto"/>
              <w:ind w:left="66"/>
              <w:rPr>
                <w:sz w:val="20"/>
                <w:szCs w:val="20"/>
                <w:lang w:val="ru-RU"/>
              </w:rPr>
            </w:pPr>
            <w:r w:rsidRPr="00930C03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  <w:lang w:val="ru-RU"/>
              </w:rPr>
              <w:t>2.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056EE7" w:rsidRDefault="00056EE7" w:rsidP="00056EE7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056EE7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>Развитие речи.</w:t>
            </w:r>
            <w:r w:rsidRPr="00056EE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Составление небольших рассказов повествовательного характера по серии сюжетных картинок, материалам собственных игр, занятий, наблюдений. </w:t>
            </w:r>
            <w:r w:rsidRPr="00056EE7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>Понимание текста при его прослушивании и при самостоятельном чтении вслух</w:t>
            </w:r>
            <w:r w:rsidRPr="00056EE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4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651686" w:rsidRDefault="0065168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05.09.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4" w:after="0" w:line="262" w:lineRule="auto"/>
              <w:ind w:left="66" w:right="576"/>
              <w:rPr>
                <w:sz w:val="20"/>
                <w:szCs w:val="20"/>
              </w:rPr>
            </w:pP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Устный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74558E">
              <w:rPr>
                <w:sz w:val="20"/>
                <w:szCs w:val="20"/>
              </w:rPr>
              <w:br/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опрос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;</w:t>
            </w:r>
          </w:p>
        </w:tc>
      </w:tr>
      <w:tr w:rsidR="00056EE7" w:rsidRPr="0074558E" w:rsidTr="00C40EF0">
        <w:trPr>
          <w:trHeight w:hRule="exact" w:val="1567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6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3.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056EE7" w:rsidRDefault="00056EE7" w:rsidP="00056EE7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056EE7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>Развитие речи.</w:t>
            </w:r>
            <w:r w:rsidRPr="00056EE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Составление небольших рассказов повествовательного характера по серии сюжетных картинок, материалам собственных игр, занятий, наблюдений. </w:t>
            </w:r>
            <w:r w:rsidRPr="00056EE7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>Понимание текста при его прослушивании и при самостоятельном чтении вслух</w:t>
            </w:r>
            <w:r w:rsidRPr="00056EE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6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651686" w:rsidRDefault="0065168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06.09.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6" w:after="0" w:line="262" w:lineRule="auto"/>
              <w:ind w:left="66" w:right="576"/>
              <w:rPr>
                <w:sz w:val="20"/>
                <w:szCs w:val="20"/>
              </w:rPr>
            </w:pP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Устный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74558E">
              <w:rPr>
                <w:sz w:val="20"/>
                <w:szCs w:val="20"/>
              </w:rPr>
              <w:br/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опрос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;</w:t>
            </w:r>
          </w:p>
        </w:tc>
      </w:tr>
      <w:tr w:rsidR="00056EE7" w:rsidRPr="0074558E" w:rsidTr="00C40EF0">
        <w:trPr>
          <w:trHeight w:hRule="exact" w:val="1383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6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4.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056EE7" w:rsidRDefault="00056EE7" w:rsidP="00056EE7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056EE7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>Развитие речи.</w:t>
            </w:r>
            <w:r w:rsidRPr="00056EE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Составление небольших рассказов повествовательного характера по серии сюжетных картинок, материалам собственных игр, занятий, наблюдений. </w:t>
            </w:r>
            <w:r w:rsidRPr="00056EE7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>Понимание текста при его прослушивании и при самостоятельном чтении вслух</w:t>
            </w:r>
            <w:r w:rsidRPr="00056EE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6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651686" w:rsidRDefault="0065168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07.09.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6" w:after="0" w:line="262" w:lineRule="auto"/>
              <w:ind w:left="66" w:right="576"/>
              <w:rPr>
                <w:sz w:val="20"/>
                <w:szCs w:val="20"/>
              </w:rPr>
            </w:pP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Устный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74558E">
              <w:rPr>
                <w:sz w:val="20"/>
                <w:szCs w:val="20"/>
              </w:rPr>
              <w:br/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опрос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;</w:t>
            </w:r>
          </w:p>
        </w:tc>
      </w:tr>
      <w:tr w:rsidR="00056EE7" w:rsidRPr="0074558E" w:rsidTr="00C40EF0">
        <w:trPr>
          <w:trHeight w:hRule="exact" w:val="1421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6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5.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056EE7" w:rsidRDefault="00056EE7" w:rsidP="00056EE7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056EE7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>Развитие речи.</w:t>
            </w:r>
            <w:r w:rsidRPr="00056EE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Составление небольших рассказов повествовательного характера по серии сюжетных картинок, материалам собственных игр, занятий, наблюдений. </w:t>
            </w:r>
            <w:r w:rsidRPr="00056EE7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>Понимание текста при его прослушивании и при самостоятельном чтении вслух</w:t>
            </w:r>
            <w:r w:rsidRPr="00056EE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6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651686" w:rsidRDefault="0065168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08.09.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6" w:after="0" w:line="262" w:lineRule="auto"/>
              <w:ind w:left="66" w:right="576"/>
              <w:rPr>
                <w:sz w:val="20"/>
                <w:szCs w:val="20"/>
              </w:rPr>
            </w:pP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Устный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74558E">
              <w:rPr>
                <w:sz w:val="20"/>
                <w:szCs w:val="20"/>
              </w:rPr>
              <w:br/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опрос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;</w:t>
            </w:r>
          </w:p>
        </w:tc>
      </w:tr>
      <w:tr w:rsidR="00056EE7" w:rsidRPr="0074558E" w:rsidTr="00C40EF0">
        <w:trPr>
          <w:trHeight w:hRule="exact" w:val="1379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6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6.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056EE7" w:rsidRDefault="00056EE7" w:rsidP="00056EE7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056EE7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>Развитие речи.</w:t>
            </w:r>
            <w:r w:rsidRPr="00056EE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Составление небольших рассказов повествовательного характера по серии сюжетных картинок, материалам собственных игр, занятий, наблюдений. </w:t>
            </w:r>
            <w:r w:rsidRPr="00056EE7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>Понимание текста при его прослушивании и при самостоятельном чтении вслух</w:t>
            </w:r>
            <w:r w:rsidRPr="00056EE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6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651686" w:rsidRDefault="0065168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12.09.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6" w:after="0" w:line="262" w:lineRule="auto"/>
              <w:ind w:left="66" w:right="576"/>
              <w:rPr>
                <w:sz w:val="20"/>
                <w:szCs w:val="20"/>
              </w:rPr>
            </w:pP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Устный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74558E">
              <w:rPr>
                <w:sz w:val="20"/>
                <w:szCs w:val="20"/>
              </w:rPr>
              <w:br/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опрос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;</w:t>
            </w:r>
          </w:p>
        </w:tc>
      </w:tr>
      <w:tr w:rsidR="00056EE7" w:rsidRPr="0074558E" w:rsidTr="00C40EF0">
        <w:trPr>
          <w:trHeight w:hRule="exact" w:val="1479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8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7.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056EE7" w:rsidRDefault="00056EE7" w:rsidP="00056EE7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056EE7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>Развитие речи.</w:t>
            </w:r>
            <w:r w:rsidRPr="00056EE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Составление небольших рассказов повествовательного характера по серии сюжетных картинок, материалам собственных игр, занятий, наблюдений. </w:t>
            </w:r>
            <w:r w:rsidRPr="00056EE7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>Понимание текста при его прослушивании и при самостоятельном чтении вслух</w:t>
            </w:r>
            <w:r w:rsidRPr="00056EE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8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651686" w:rsidRDefault="0065168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13.09.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8" w:after="0" w:line="262" w:lineRule="auto"/>
              <w:ind w:left="66" w:right="576"/>
              <w:rPr>
                <w:sz w:val="20"/>
                <w:szCs w:val="20"/>
              </w:rPr>
            </w:pP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Устный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74558E">
              <w:rPr>
                <w:sz w:val="20"/>
                <w:szCs w:val="20"/>
              </w:rPr>
              <w:br/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опрос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;</w:t>
            </w:r>
          </w:p>
        </w:tc>
      </w:tr>
      <w:tr w:rsidR="00056EE7" w:rsidRPr="0074558E" w:rsidTr="00C40EF0">
        <w:trPr>
          <w:trHeight w:hRule="exact" w:val="1578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8" w:after="0" w:line="230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8.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056EE7" w:rsidRDefault="00056EE7" w:rsidP="00056EE7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056EE7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>Развитие речи.</w:t>
            </w:r>
            <w:r w:rsidRPr="00056EE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Составление небольших рассказов повествовательного характера по серии сюжетных картинок, материалам собственных игр, занятий, наблюдений. </w:t>
            </w:r>
            <w:r w:rsidRPr="00056EE7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>Понимание текста при его прослушивании и при самостоятельном чтении вслух</w:t>
            </w:r>
            <w:r w:rsidRPr="00056EE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8" w:after="0" w:line="230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651686" w:rsidRDefault="0065168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14.09.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8" w:after="0" w:line="262" w:lineRule="auto"/>
              <w:ind w:left="66" w:right="576"/>
              <w:rPr>
                <w:sz w:val="20"/>
                <w:szCs w:val="20"/>
              </w:rPr>
            </w:pP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Устный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74558E">
              <w:rPr>
                <w:sz w:val="20"/>
                <w:szCs w:val="20"/>
              </w:rPr>
              <w:br/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опрос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;</w:t>
            </w:r>
          </w:p>
        </w:tc>
      </w:tr>
      <w:tr w:rsidR="00056EE7" w:rsidRPr="00930C03" w:rsidTr="00C40EF0">
        <w:trPr>
          <w:trHeight w:hRule="exact" w:val="1122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6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9.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056EE7" w:rsidRDefault="00056EE7" w:rsidP="00056EE7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056EE7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>Слово и предложение.</w:t>
            </w:r>
            <w:r w:rsidRPr="00056EE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Различение слова и предложения. Работа с предложением: выделение слов, изменение их порядка, распространение предложения</w:t>
            </w:r>
            <w:r w:rsidRPr="00056EE7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>.</w:t>
            </w:r>
            <w:r w:rsidRPr="00056EE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930C03" w:rsidRDefault="00056EE7">
            <w:pPr>
              <w:autoSpaceDE w:val="0"/>
              <w:autoSpaceDN w:val="0"/>
              <w:spacing w:before="86" w:after="0" w:line="233" w:lineRule="auto"/>
              <w:ind w:left="66"/>
              <w:rPr>
                <w:sz w:val="20"/>
                <w:szCs w:val="20"/>
                <w:lang w:val="ru-RU"/>
              </w:rPr>
            </w:pPr>
            <w:r w:rsidRPr="00930C03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  <w:lang w:val="ru-RU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930C03" w:rsidRDefault="00056EE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930C03" w:rsidRDefault="00056EE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930C03" w:rsidRDefault="0065168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15.09.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930C03" w:rsidRDefault="00056EE7">
            <w:pPr>
              <w:autoSpaceDE w:val="0"/>
              <w:autoSpaceDN w:val="0"/>
              <w:spacing w:before="86" w:after="0" w:line="262" w:lineRule="auto"/>
              <w:ind w:left="66" w:right="576"/>
              <w:rPr>
                <w:sz w:val="20"/>
                <w:szCs w:val="20"/>
                <w:lang w:val="ru-RU"/>
              </w:rPr>
            </w:pPr>
            <w:r w:rsidRPr="00930C03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  <w:lang w:val="ru-RU"/>
              </w:rPr>
              <w:t xml:space="preserve">Устный </w:t>
            </w:r>
            <w:r w:rsidRPr="00930C03">
              <w:rPr>
                <w:sz w:val="20"/>
                <w:szCs w:val="20"/>
                <w:lang w:val="ru-RU"/>
              </w:rPr>
              <w:br/>
            </w:r>
            <w:r w:rsidRPr="00930C03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  <w:lang w:val="ru-RU"/>
              </w:rPr>
              <w:t>опрос;</w:t>
            </w:r>
          </w:p>
        </w:tc>
      </w:tr>
      <w:tr w:rsidR="00056EE7" w:rsidRPr="0074558E">
        <w:trPr>
          <w:trHeight w:hRule="exact" w:val="73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930C03" w:rsidRDefault="00056EE7">
            <w:pPr>
              <w:autoSpaceDE w:val="0"/>
              <w:autoSpaceDN w:val="0"/>
              <w:spacing w:before="86" w:after="0" w:line="233" w:lineRule="auto"/>
              <w:ind w:left="66"/>
              <w:rPr>
                <w:sz w:val="20"/>
                <w:szCs w:val="20"/>
                <w:lang w:val="ru-RU"/>
              </w:rPr>
            </w:pPr>
            <w:r w:rsidRPr="00930C03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  <w:lang w:val="ru-RU"/>
              </w:rPr>
              <w:lastRenderedPageBreak/>
              <w:t>10.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056EE7" w:rsidRDefault="00056EE7" w:rsidP="00056EE7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056EE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Различение слова и обозначаемого им предмета. Восприятие слова как объекта изучения, материала для анализа. 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6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651686" w:rsidRDefault="0065168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19.09.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6" w:after="0" w:line="262" w:lineRule="auto"/>
              <w:ind w:left="66" w:right="576"/>
              <w:rPr>
                <w:sz w:val="20"/>
                <w:szCs w:val="20"/>
              </w:rPr>
            </w:pP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Устный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74558E">
              <w:rPr>
                <w:sz w:val="20"/>
                <w:szCs w:val="20"/>
              </w:rPr>
              <w:br/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опрос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;</w:t>
            </w:r>
          </w:p>
        </w:tc>
      </w:tr>
      <w:tr w:rsidR="00056EE7" w:rsidRPr="0074558E">
        <w:trPr>
          <w:trHeight w:hRule="exact" w:val="734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8" w:after="0" w:line="230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11.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056EE7" w:rsidRDefault="00056EE7" w:rsidP="00056E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56EE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Наблюдение над значением слова. Активизация и расширение словарного запаса. </w:t>
            </w:r>
            <w:proofErr w:type="spellStart"/>
            <w:r w:rsidRPr="00056EE7">
              <w:rPr>
                <w:rFonts w:ascii="Times New Roman" w:hAnsi="Times New Roman" w:cs="Times New Roman"/>
                <w:sz w:val="18"/>
                <w:szCs w:val="18"/>
              </w:rPr>
              <w:t>Включение</w:t>
            </w:r>
            <w:proofErr w:type="spellEnd"/>
            <w:r w:rsidRPr="00056EE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56EE7">
              <w:rPr>
                <w:rFonts w:ascii="Times New Roman" w:hAnsi="Times New Roman" w:cs="Times New Roman"/>
                <w:sz w:val="18"/>
                <w:szCs w:val="18"/>
              </w:rPr>
              <w:t>слов</w:t>
            </w:r>
            <w:proofErr w:type="spellEnd"/>
            <w:r w:rsidRPr="00056EE7">
              <w:rPr>
                <w:rFonts w:ascii="Times New Roman" w:hAnsi="Times New Roman" w:cs="Times New Roman"/>
                <w:sz w:val="18"/>
                <w:szCs w:val="18"/>
              </w:rPr>
              <w:t xml:space="preserve"> в </w:t>
            </w:r>
            <w:proofErr w:type="spellStart"/>
            <w:r w:rsidRPr="00056EE7">
              <w:rPr>
                <w:rFonts w:ascii="Times New Roman" w:hAnsi="Times New Roman" w:cs="Times New Roman"/>
                <w:sz w:val="18"/>
                <w:szCs w:val="18"/>
              </w:rPr>
              <w:t>предложение</w:t>
            </w:r>
            <w:proofErr w:type="spellEnd"/>
            <w:r w:rsidRPr="00056EE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8" w:after="0" w:line="230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651686" w:rsidRDefault="0065168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20.09.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8" w:after="0" w:line="262" w:lineRule="auto"/>
              <w:ind w:left="66" w:right="576"/>
              <w:rPr>
                <w:sz w:val="20"/>
                <w:szCs w:val="20"/>
              </w:rPr>
            </w:pP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Устный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74558E">
              <w:rPr>
                <w:sz w:val="20"/>
                <w:szCs w:val="20"/>
              </w:rPr>
              <w:br/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опрос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;</w:t>
            </w:r>
          </w:p>
        </w:tc>
      </w:tr>
      <w:tr w:rsidR="00056EE7" w:rsidRPr="0074558E">
        <w:trPr>
          <w:trHeight w:hRule="exact" w:val="734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6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12.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056EE7" w:rsidRDefault="00056EE7" w:rsidP="00056EE7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056EE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Осознание единства звукового состава слова и его значения 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6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651686" w:rsidRDefault="0065168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21.09.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6" w:after="0" w:line="262" w:lineRule="auto"/>
              <w:ind w:left="66" w:right="576"/>
              <w:rPr>
                <w:sz w:val="20"/>
                <w:szCs w:val="20"/>
              </w:rPr>
            </w:pP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Устный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74558E">
              <w:rPr>
                <w:sz w:val="20"/>
                <w:szCs w:val="20"/>
              </w:rPr>
              <w:br/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опрос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;</w:t>
            </w:r>
          </w:p>
        </w:tc>
      </w:tr>
      <w:tr w:rsidR="00056EE7" w:rsidRPr="0074558E">
        <w:trPr>
          <w:trHeight w:hRule="exact" w:val="732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6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13.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056EE7" w:rsidRDefault="00056EE7" w:rsidP="00056EE7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056EE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Осознание единства звукового состава слова и его значения 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6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651686" w:rsidRDefault="0065168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22.09.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6" w:after="0" w:line="262" w:lineRule="auto"/>
              <w:ind w:left="66" w:right="576"/>
              <w:rPr>
                <w:sz w:val="20"/>
                <w:szCs w:val="20"/>
              </w:rPr>
            </w:pP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Устный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74558E">
              <w:rPr>
                <w:sz w:val="20"/>
                <w:szCs w:val="20"/>
              </w:rPr>
              <w:br/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опрос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;</w:t>
            </w:r>
          </w:p>
        </w:tc>
      </w:tr>
      <w:tr w:rsidR="00056EE7" w:rsidRPr="00930C03" w:rsidTr="00930C03">
        <w:trPr>
          <w:trHeight w:hRule="exact" w:val="422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6" w:after="0" w:line="230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14.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056EE7" w:rsidRDefault="00930C03" w:rsidP="00930C0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Фонетика. </w:t>
            </w:r>
            <w:r w:rsidR="00056EE7" w:rsidRPr="00056EE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Звуки речи. Интонационное выделение     звука в слове.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930C03" w:rsidRDefault="00056EE7">
            <w:pPr>
              <w:autoSpaceDE w:val="0"/>
              <w:autoSpaceDN w:val="0"/>
              <w:spacing w:before="86" w:after="0" w:line="230" w:lineRule="auto"/>
              <w:ind w:left="66"/>
              <w:rPr>
                <w:sz w:val="20"/>
                <w:szCs w:val="20"/>
                <w:lang w:val="ru-RU"/>
              </w:rPr>
            </w:pPr>
            <w:r w:rsidRPr="00930C03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  <w:lang w:val="ru-RU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930C03" w:rsidRDefault="00056EE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930C03" w:rsidRDefault="00056EE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930C03" w:rsidRDefault="0065168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26.09.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930C03" w:rsidRDefault="00056EE7">
            <w:pPr>
              <w:autoSpaceDE w:val="0"/>
              <w:autoSpaceDN w:val="0"/>
              <w:spacing w:before="86" w:after="0" w:line="262" w:lineRule="auto"/>
              <w:ind w:left="66" w:right="576"/>
              <w:rPr>
                <w:sz w:val="20"/>
                <w:szCs w:val="20"/>
                <w:lang w:val="ru-RU"/>
              </w:rPr>
            </w:pPr>
            <w:r w:rsidRPr="00930C03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  <w:lang w:val="ru-RU"/>
              </w:rPr>
              <w:t xml:space="preserve">Устный </w:t>
            </w:r>
            <w:r w:rsidRPr="00930C03">
              <w:rPr>
                <w:sz w:val="20"/>
                <w:szCs w:val="20"/>
                <w:lang w:val="ru-RU"/>
              </w:rPr>
              <w:br/>
            </w:r>
            <w:r w:rsidRPr="00930C03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  <w:lang w:val="ru-RU"/>
              </w:rPr>
              <w:t>опрос;</w:t>
            </w:r>
          </w:p>
        </w:tc>
      </w:tr>
      <w:tr w:rsidR="00056EE7" w:rsidRPr="00930C03" w:rsidTr="00C40EF0">
        <w:trPr>
          <w:trHeight w:hRule="exact" w:val="621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930C03" w:rsidRDefault="00056EE7">
            <w:pPr>
              <w:autoSpaceDE w:val="0"/>
              <w:autoSpaceDN w:val="0"/>
              <w:spacing w:before="86" w:after="0" w:line="233" w:lineRule="auto"/>
              <w:ind w:left="66"/>
              <w:rPr>
                <w:sz w:val="20"/>
                <w:szCs w:val="20"/>
                <w:lang w:val="ru-RU"/>
              </w:rPr>
            </w:pPr>
            <w:r w:rsidRPr="00930C03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  <w:lang w:val="ru-RU"/>
              </w:rPr>
              <w:t>15.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056EE7" w:rsidRDefault="00056EE7" w:rsidP="00056EE7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056EE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Определение частотного звука в стихотворении. Называние слов с заданным звуком. 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930C03" w:rsidRDefault="00056EE7">
            <w:pPr>
              <w:autoSpaceDE w:val="0"/>
              <w:autoSpaceDN w:val="0"/>
              <w:spacing w:before="86" w:after="0" w:line="233" w:lineRule="auto"/>
              <w:ind w:left="66"/>
              <w:rPr>
                <w:sz w:val="20"/>
                <w:szCs w:val="20"/>
                <w:lang w:val="ru-RU"/>
              </w:rPr>
            </w:pPr>
            <w:r w:rsidRPr="00930C03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  <w:lang w:val="ru-RU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930C03" w:rsidRDefault="00056EE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930C03" w:rsidRDefault="00056EE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930C03" w:rsidRDefault="0065168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27.09.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930C03" w:rsidRDefault="00056EE7">
            <w:pPr>
              <w:autoSpaceDE w:val="0"/>
              <w:autoSpaceDN w:val="0"/>
              <w:spacing w:before="86" w:after="0" w:line="262" w:lineRule="auto"/>
              <w:ind w:left="66" w:right="576"/>
              <w:rPr>
                <w:sz w:val="20"/>
                <w:szCs w:val="20"/>
                <w:lang w:val="ru-RU"/>
              </w:rPr>
            </w:pPr>
            <w:r w:rsidRPr="00930C03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  <w:lang w:val="ru-RU"/>
              </w:rPr>
              <w:t xml:space="preserve">Устный </w:t>
            </w:r>
            <w:r w:rsidRPr="00930C03">
              <w:rPr>
                <w:sz w:val="20"/>
                <w:szCs w:val="20"/>
                <w:lang w:val="ru-RU"/>
              </w:rPr>
              <w:br/>
            </w:r>
            <w:r w:rsidRPr="00930C03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  <w:lang w:val="ru-RU"/>
              </w:rPr>
              <w:t>опрос;</w:t>
            </w:r>
          </w:p>
        </w:tc>
      </w:tr>
      <w:tr w:rsidR="00056EE7" w:rsidRPr="0074558E">
        <w:trPr>
          <w:trHeight w:hRule="exact" w:val="712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6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16.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056EE7" w:rsidRDefault="00056EE7" w:rsidP="00056EE7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056EE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Дифференциация близких по акустико-артикуляционным признакам звуков. 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6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651686" w:rsidRDefault="0065168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28.09.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6" w:after="0" w:line="262" w:lineRule="auto"/>
              <w:ind w:left="66" w:right="576"/>
              <w:rPr>
                <w:sz w:val="20"/>
                <w:szCs w:val="20"/>
              </w:rPr>
            </w:pP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Устный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74558E">
              <w:rPr>
                <w:sz w:val="20"/>
                <w:szCs w:val="20"/>
              </w:rPr>
              <w:br/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опрос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;</w:t>
            </w:r>
          </w:p>
        </w:tc>
      </w:tr>
    </w:tbl>
    <w:p w:rsidR="005003DC" w:rsidRPr="00651686" w:rsidRDefault="005003DC">
      <w:pPr>
        <w:autoSpaceDE w:val="0"/>
        <w:autoSpaceDN w:val="0"/>
        <w:spacing w:after="0" w:line="14" w:lineRule="exact"/>
        <w:rPr>
          <w:sz w:val="20"/>
          <w:szCs w:val="20"/>
          <w:lang w:val="ru-RU"/>
        </w:rPr>
      </w:pPr>
    </w:p>
    <w:tbl>
      <w:tblPr>
        <w:tblW w:w="0" w:type="auto"/>
        <w:tblInd w:w="4" w:type="dxa"/>
        <w:tblLayout w:type="fixed"/>
        <w:tblLook w:val="04A0" w:firstRow="1" w:lastRow="0" w:firstColumn="1" w:lastColumn="0" w:noHBand="0" w:noVBand="1"/>
      </w:tblPr>
      <w:tblGrid>
        <w:gridCol w:w="510"/>
        <w:gridCol w:w="4108"/>
        <w:gridCol w:w="650"/>
        <w:gridCol w:w="1430"/>
        <w:gridCol w:w="1478"/>
        <w:gridCol w:w="1028"/>
        <w:gridCol w:w="1456"/>
      </w:tblGrid>
      <w:tr w:rsidR="00056EE7" w:rsidRPr="0074558E">
        <w:trPr>
          <w:trHeight w:hRule="exact" w:val="732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 w:rsidP="00056EE7">
            <w:pPr>
              <w:autoSpaceDE w:val="0"/>
              <w:autoSpaceDN w:val="0"/>
              <w:spacing w:before="86" w:after="0" w:line="230" w:lineRule="auto"/>
              <w:ind w:left="6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  <w:lang w:val="ru-RU"/>
              </w:rPr>
              <w:t>1</w:t>
            </w: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7.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056EE7" w:rsidRDefault="00056EE7" w:rsidP="00056EE7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056EE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Установление последовательности звуков в слове и количества звуков. 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6" w:after="0" w:line="230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651686" w:rsidRDefault="0065168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29.09.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6" w:after="0" w:line="262" w:lineRule="auto"/>
              <w:ind w:left="66" w:right="576"/>
              <w:rPr>
                <w:sz w:val="20"/>
                <w:szCs w:val="20"/>
              </w:rPr>
            </w:pP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Устный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74558E">
              <w:rPr>
                <w:sz w:val="20"/>
                <w:szCs w:val="20"/>
              </w:rPr>
              <w:br/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опрос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;</w:t>
            </w:r>
          </w:p>
        </w:tc>
      </w:tr>
      <w:tr w:rsidR="00056EE7" w:rsidRPr="0074558E">
        <w:trPr>
          <w:trHeight w:hRule="exact" w:val="732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6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18.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056EE7" w:rsidRDefault="00056EE7" w:rsidP="00056EE7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056EE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Сопоставление слов, различающихся одним или несколькими звуками. 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6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651686" w:rsidRDefault="0065168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03.10.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6" w:after="0" w:line="262" w:lineRule="auto"/>
              <w:ind w:left="66" w:right="576"/>
              <w:rPr>
                <w:sz w:val="20"/>
                <w:szCs w:val="20"/>
              </w:rPr>
            </w:pP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Устный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74558E">
              <w:rPr>
                <w:sz w:val="20"/>
                <w:szCs w:val="20"/>
              </w:rPr>
              <w:br/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опрос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;</w:t>
            </w:r>
          </w:p>
        </w:tc>
      </w:tr>
      <w:tr w:rsidR="00056EE7" w:rsidRPr="0074558E" w:rsidTr="00056EE7">
        <w:trPr>
          <w:trHeight w:hRule="exact" w:val="944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8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19.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056EE7" w:rsidRDefault="00056EE7" w:rsidP="00056EE7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056EE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Звуковой анализ слова, работа со звуковыми моделями: построение модели звукового состава слова, подбор слов, соответствующих заданной модели 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8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651686" w:rsidRDefault="0065168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04.10.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8" w:after="0" w:line="262" w:lineRule="auto"/>
              <w:ind w:left="66" w:right="576"/>
              <w:rPr>
                <w:sz w:val="20"/>
                <w:szCs w:val="20"/>
              </w:rPr>
            </w:pP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Устный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74558E">
              <w:rPr>
                <w:sz w:val="20"/>
                <w:szCs w:val="20"/>
              </w:rPr>
              <w:br/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опрос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;</w:t>
            </w:r>
          </w:p>
        </w:tc>
      </w:tr>
      <w:tr w:rsidR="00056EE7" w:rsidRPr="0074558E" w:rsidTr="00056EE7">
        <w:trPr>
          <w:trHeight w:hRule="exact" w:val="985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8" w:after="0" w:line="230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20.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056EE7" w:rsidRDefault="00056EE7" w:rsidP="00056EE7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056EE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Звуковой анализ слова, работа со звуковыми моделями: построение модели звукового состава слова, подбор слов, соответствующих заданной модели 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8" w:after="0" w:line="230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651686" w:rsidRDefault="0065168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05.10.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8" w:after="0" w:line="262" w:lineRule="auto"/>
              <w:ind w:left="66" w:right="576"/>
              <w:rPr>
                <w:sz w:val="20"/>
                <w:szCs w:val="20"/>
              </w:rPr>
            </w:pP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Устный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74558E">
              <w:rPr>
                <w:sz w:val="20"/>
                <w:szCs w:val="20"/>
              </w:rPr>
              <w:br/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опрос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;</w:t>
            </w:r>
          </w:p>
        </w:tc>
      </w:tr>
      <w:tr w:rsidR="00056EE7" w:rsidRPr="0074558E" w:rsidTr="00056EE7">
        <w:trPr>
          <w:trHeight w:hRule="exact" w:val="986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6" w:after="0" w:line="230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21.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056EE7" w:rsidRDefault="00056EE7" w:rsidP="00056EE7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056EE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Звуковой анализ слова, работа со звуковыми моделями: построение модели звукового состава слова, подбор слов, соответствующих заданной модели 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6" w:after="0" w:line="230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651686" w:rsidRDefault="0065168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06.10.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6" w:after="0" w:line="262" w:lineRule="auto"/>
              <w:ind w:left="66" w:right="576"/>
              <w:rPr>
                <w:sz w:val="20"/>
                <w:szCs w:val="20"/>
              </w:rPr>
            </w:pP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Устный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74558E">
              <w:rPr>
                <w:sz w:val="20"/>
                <w:szCs w:val="20"/>
              </w:rPr>
              <w:br/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опрос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;</w:t>
            </w:r>
          </w:p>
        </w:tc>
      </w:tr>
      <w:tr w:rsidR="00056EE7" w:rsidRPr="0074558E">
        <w:trPr>
          <w:trHeight w:hRule="exact" w:val="734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6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22.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056EE7" w:rsidRDefault="00056EE7" w:rsidP="00056E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6EE7">
              <w:rPr>
                <w:rFonts w:ascii="Times New Roman" w:hAnsi="Times New Roman" w:cs="Times New Roman"/>
                <w:sz w:val="18"/>
                <w:szCs w:val="18"/>
              </w:rPr>
              <w:t>Особенность</w:t>
            </w:r>
            <w:proofErr w:type="spellEnd"/>
            <w:r w:rsidRPr="00056EE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56EE7">
              <w:rPr>
                <w:rFonts w:ascii="Times New Roman" w:hAnsi="Times New Roman" w:cs="Times New Roman"/>
                <w:sz w:val="18"/>
                <w:szCs w:val="18"/>
              </w:rPr>
              <w:t>гласных</w:t>
            </w:r>
            <w:proofErr w:type="spellEnd"/>
            <w:r w:rsidRPr="00056EE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56EE7">
              <w:rPr>
                <w:rFonts w:ascii="Times New Roman" w:hAnsi="Times New Roman" w:cs="Times New Roman"/>
                <w:sz w:val="18"/>
                <w:szCs w:val="18"/>
              </w:rPr>
              <w:t>звуков</w:t>
            </w:r>
            <w:proofErr w:type="spellEnd"/>
            <w:r w:rsidRPr="00056EE7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6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651686" w:rsidRDefault="0065168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10.10.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6" w:after="0" w:line="262" w:lineRule="auto"/>
              <w:ind w:left="66" w:right="576"/>
              <w:rPr>
                <w:sz w:val="20"/>
                <w:szCs w:val="20"/>
              </w:rPr>
            </w:pP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Устный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74558E">
              <w:rPr>
                <w:sz w:val="20"/>
                <w:szCs w:val="20"/>
              </w:rPr>
              <w:br/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опрос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;</w:t>
            </w:r>
          </w:p>
        </w:tc>
      </w:tr>
      <w:tr w:rsidR="00056EE7" w:rsidRPr="0074558E">
        <w:trPr>
          <w:trHeight w:hRule="exact" w:val="73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6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23.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056EE7" w:rsidRDefault="00056EE7" w:rsidP="00056E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6EE7">
              <w:rPr>
                <w:rFonts w:ascii="Times New Roman" w:hAnsi="Times New Roman" w:cs="Times New Roman"/>
                <w:sz w:val="18"/>
                <w:szCs w:val="18"/>
              </w:rPr>
              <w:t>Особенность</w:t>
            </w:r>
            <w:proofErr w:type="spellEnd"/>
            <w:r w:rsidRPr="00056EE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56EE7">
              <w:rPr>
                <w:rFonts w:ascii="Times New Roman" w:hAnsi="Times New Roman" w:cs="Times New Roman"/>
                <w:sz w:val="18"/>
                <w:szCs w:val="18"/>
              </w:rPr>
              <w:t>согласных</w:t>
            </w:r>
            <w:proofErr w:type="spellEnd"/>
            <w:r w:rsidRPr="00056EE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56EE7">
              <w:rPr>
                <w:rFonts w:ascii="Times New Roman" w:hAnsi="Times New Roman" w:cs="Times New Roman"/>
                <w:sz w:val="18"/>
                <w:szCs w:val="18"/>
              </w:rPr>
              <w:t>звуков</w:t>
            </w:r>
            <w:proofErr w:type="spellEnd"/>
            <w:r w:rsidRPr="00056EE7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6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651686" w:rsidRDefault="0065168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11.10.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6" w:after="0" w:line="262" w:lineRule="auto"/>
              <w:ind w:left="66" w:right="576"/>
              <w:rPr>
                <w:sz w:val="20"/>
                <w:szCs w:val="20"/>
              </w:rPr>
            </w:pP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Устный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74558E">
              <w:rPr>
                <w:sz w:val="20"/>
                <w:szCs w:val="20"/>
              </w:rPr>
              <w:br/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опрос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;</w:t>
            </w:r>
          </w:p>
        </w:tc>
      </w:tr>
      <w:tr w:rsidR="00056EE7" w:rsidRPr="0074558E">
        <w:trPr>
          <w:trHeight w:hRule="exact" w:val="734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8" w:after="0" w:line="230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24.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056EE7" w:rsidRDefault="00056EE7" w:rsidP="00056EE7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056EE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Различение гласных и согласных звуков. 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8" w:after="0" w:line="230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651686" w:rsidRDefault="0065168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12.10.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8" w:after="0" w:line="262" w:lineRule="auto"/>
              <w:ind w:left="66" w:right="576"/>
              <w:rPr>
                <w:sz w:val="20"/>
                <w:szCs w:val="20"/>
              </w:rPr>
            </w:pP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Устный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74558E">
              <w:rPr>
                <w:sz w:val="20"/>
                <w:szCs w:val="20"/>
              </w:rPr>
              <w:br/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опрос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;</w:t>
            </w:r>
          </w:p>
        </w:tc>
      </w:tr>
      <w:tr w:rsidR="00056EE7" w:rsidRPr="0074558E">
        <w:trPr>
          <w:trHeight w:hRule="exact" w:val="732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6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25.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056EE7" w:rsidRDefault="00056EE7" w:rsidP="00056EE7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056EE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Определение места ударения. Различение гласных ударных и безударных. 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6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651686" w:rsidRDefault="0065168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13.10.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6" w:after="0" w:line="262" w:lineRule="auto"/>
              <w:ind w:left="66" w:right="576"/>
              <w:rPr>
                <w:sz w:val="20"/>
                <w:szCs w:val="20"/>
              </w:rPr>
            </w:pP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Устный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74558E">
              <w:rPr>
                <w:sz w:val="20"/>
                <w:szCs w:val="20"/>
              </w:rPr>
              <w:br/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опрос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;</w:t>
            </w:r>
          </w:p>
        </w:tc>
      </w:tr>
      <w:tr w:rsidR="00056EE7" w:rsidRPr="0074558E">
        <w:trPr>
          <w:trHeight w:hRule="exact" w:val="734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8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26.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056EE7" w:rsidRDefault="00056EE7" w:rsidP="00056EE7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056EE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Определение места ударения. Различение гласных ударных и безударных.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8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651686" w:rsidRDefault="0065168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17.10.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8" w:after="0" w:line="262" w:lineRule="auto"/>
              <w:ind w:left="66" w:right="576"/>
              <w:rPr>
                <w:sz w:val="20"/>
                <w:szCs w:val="20"/>
              </w:rPr>
            </w:pP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Устный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74558E">
              <w:rPr>
                <w:sz w:val="20"/>
                <w:szCs w:val="20"/>
              </w:rPr>
              <w:br/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опрос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;</w:t>
            </w:r>
          </w:p>
        </w:tc>
      </w:tr>
      <w:tr w:rsidR="00056EE7" w:rsidRPr="0074558E">
        <w:trPr>
          <w:trHeight w:hRule="exact" w:val="73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6" w:after="0" w:line="230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27.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056EE7" w:rsidRDefault="00056EE7" w:rsidP="00056E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6EE7">
              <w:rPr>
                <w:rFonts w:ascii="Times New Roman" w:hAnsi="Times New Roman" w:cs="Times New Roman"/>
                <w:sz w:val="18"/>
                <w:szCs w:val="18"/>
              </w:rPr>
              <w:t>Ударный</w:t>
            </w:r>
            <w:proofErr w:type="spellEnd"/>
            <w:r w:rsidRPr="00056EE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56EE7">
              <w:rPr>
                <w:rFonts w:ascii="Times New Roman" w:hAnsi="Times New Roman" w:cs="Times New Roman"/>
                <w:sz w:val="18"/>
                <w:szCs w:val="18"/>
              </w:rPr>
              <w:t>слог</w:t>
            </w:r>
            <w:proofErr w:type="spellEnd"/>
            <w:r w:rsidRPr="00056EE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6" w:after="0" w:line="230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651686" w:rsidRDefault="0065168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18.10.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6" w:after="0" w:line="262" w:lineRule="auto"/>
              <w:ind w:left="66" w:right="576"/>
              <w:rPr>
                <w:sz w:val="20"/>
                <w:szCs w:val="20"/>
              </w:rPr>
            </w:pP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Устный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74558E">
              <w:rPr>
                <w:sz w:val="20"/>
                <w:szCs w:val="20"/>
              </w:rPr>
              <w:br/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опрос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;</w:t>
            </w:r>
          </w:p>
        </w:tc>
      </w:tr>
      <w:tr w:rsidR="00056EE7" w:rsidRPr="0074558E">
        <w:trPr>
          <w:trHeight w:hRule="exact" w:val="734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8" w:after="0" w:line="230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28.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056EE7" w:rsidRDefault="00056EE7" w:rsidP="00056E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6EE7">
              <w:rPr>
                <w:rFonts w:ascii="Times New Roman" w:hAnsi="Times New Roman" w:cs="Times New Roman"/>
                <w:sz w:val="18"/>
                <w:szCs w:val="18"/>
              </w:rPr>
              <w:t>Ударный</w:t>
            </w:r>
            <w:proofErr w:type="spellEnd"/>
            <w:r w:rsidRPr="00056EE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56EE7">
              <w:rPr>
                <w:rFonts w:ascii="Times New Roman" w:hAnsi="Times New Roman" w:cs="Times New Roman"/>
                <w:sz w:val="18"/>
                <w:szCs w:val="18"/>
              </w:rPr>
              <w:t>слог</w:t>
            </w:r>
            <w:proofErr w:type="spellEnd"/>
            <w:r w:rsidRPr="00056EE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8" w:after="0" w:line="230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651686" w:rsidRDefault="0065168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19.10.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8" w:after="0" w:line="262" w:lineRule="auto"/>
              <w:ind w:left="66" w:right="576"/>
              <w:rPr>
                <w:sz w:val="20"/>
                <w:szCs w:val="20"/>
              </w:rPr>
            </w:pP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Устный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74558E">
              <w:rPr>
                <w:sz w:val="20"/>
                <w:szCs w:val="20"/>
              </w:rPr>
              <w:br/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опрос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;</w:t>
            </w:r>
          </w:p>
        </w:tc>
      </w:tr>
      <w:tr w:rsidR="00056EE7" w:rsidRPr="0074558E">
        <w:trPr>
          <w:trHeight w:hRule="exact" w:val="732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6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29.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056EE7" w:rsidRDefault="00056EE7" w:rsidP="00056EE7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056EE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Твёрдость и мягкость согласных звуков как смыслоразличительная функция.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6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651686" w:rsidRDefault="0065168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20.10.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6" w:after="0" w:line="262" w:lineRule="auto"/>
              <w:ind w:left="66" w:right="576"/>
              <w:rPr>
                <w:sz w:val="20"/>
                <w:szCs w:val="20"/>
              </w:rPr>
            </w:pP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Устный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74558E">
              <w:rPr>
                <w:sz w:val="20"/>
                <w:szCs w:val="20"/>
              </w:rPr>
              <w:br/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опрос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;</w:t>
            </w:r>
          </w:p>
        </w:tc>
      </w:tr>
      <w:tr w:rsidR="00056EE7" w:rsidRPr="0074558E">
        <w:trPr>
          <w:trHeight w:hRule="exact" w:val="732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8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lastRenderedPageBreak/>
              <w:t>30.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056EE7" w:rsidRDefault="00056EE7" w:rsidP="00056EE7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056EE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Твёрдость и мягкость согласных звуков как смыслоразличительная функция.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8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651686" w:rsidRDefault="0065168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24.10.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8" w:after="0" w:line="262" w:lineRule="auto"/>
              <w:ind w:left="66" w:right="576"/>
              <w:rPr>
                <w:sz w:val="20"/>
                <w:szCs w:val="20"/>
              </w:rPr>
            </w:pP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Устный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74558E">
              <w:rPr>
                <w:sz w:val="20"/>
                <w:szCs w:val="20"/>
              </w:rPr>
              <w:br/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опрос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;</w:t>
            </w:r>
          </w:p>
        </w:tc>
      </w:tr>
      <w:tr w:rsidR="00056EE7" w:rsidRPr="0074558E">
        <w:trPr>
          <w:trHeight w:hRule="exact" w:val="734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8" w:after="0" w:line="230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31.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056EE7" w:rsidRDefault="00056EE7" w:rsidP="00056EE7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056EE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Различение твёрдых и мягких согласных звуков.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8" w:after="0" w:line="230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651686" w:rsidRDefault="0065168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25.10.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8" w:after="0" w:line="262" w:lineRule="auto"/>
              <w:ind w:left="66" w:right="576"/>
              <w:rPr>
                <w:sz w:val="20"/>
                <w:szCs w:val="20"/>
              </w:rPr>
            </w:pP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Устный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74558E">
              <w:rPr>
                <w:sz w:val="20"/>
                <w:szCs w:val="20"/>
              </w:rPr>
              <w:br/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опрос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;</w:t>
            </w:r>
          </w:p>
        </w:tc>
      </w:tr>
      <w:tr w:rsidR="00056EE7" w:rsidRPr="0074558E">
        <w:trPr>
          <w:trHeight w:hRule="exact" w:val="734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6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32.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056EE7" w:rsidRDefault="00056EE7" w:rsidP="00056EE7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056EE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Дифференциация парных по твёрдости — мягкости согласных звуков.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6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651686" w:rsidRDefault="0065168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26.10.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6" w:after="0" w:line="262" w:lineRule="auto"/>
              <w:ind w:left="66" w:right="576"/>
              <w:rPr>
                <w:sz w:val="20"/>
                <w:szCs w:val="20"/>
              </w:rPr>
            </w:pP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Устный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74558E">
              <w:rPr>
                <w:sz w:val="20"/>
                <w:szCs w:val="20"/>
              </w:rPr>
              <w:br/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опрос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;</w:t>
            </w:r>
          </w:p>
        </w:tc>
      </w:tr>
      <w:tr w:rsidR="00056EE7" w:rsidRPr="0074558E">
        <w:trPr>
          <w:trHeight w:hRule="exact" w:val="732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6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33.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056EE7" w:rsidRDefault="00056EE7" w:rsidP="00056EE7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056EE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Дифференциация парных по звонкости — глухости звуков (без введения терминов «звонкость», «глухость»).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6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651686" w:rsidRDefault="0065168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27.10.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6" w:after="0" w:line="262" w:lineRule="auto"/>
              <w:ind w:left="66" w:right="576"/>
              <w:rPr>
                <w:sz w:val="20"/>
                <w:szCs w:val="20"/>
              </w:rPr>
            </w:pP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Устный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74558E">
              <w:rPr>
                <w:sz w:val="20"/>
                <w:szCs w:val="20"/>
              </w:rPr>
              <w:br/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опрос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;</w:t>
            </w:r>
          </w:p>
        </w:tc>
      </w:tr>
      <w:tr w:rsidR="00056EE7" w:rsidRPr="0074558E">
        <w:trPr>
          <w:trHeight w:hRule="exact" w:val="732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6" w:after="0" w:line="230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34.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056EE7" w:rsidRDefault="00056EE7" w:rsidP="00056EE7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056EE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Дифференциация парных по звонкости — глухости звуков (без введения терминов «звонкость», «глухость»).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6" w:after="0" w:line="230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AB0A46" w:rsidRDefault="00AB0A4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07.11.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6" w:after="0" w:line="262" w:lineRule="auto"/>
              <w:ind w:left="66" w:right="576"/>
              <w:rPr>
                <w:sz w:val="20"/>
                <w:szCs w:val="20"/>
              </w:rPr>
            </w:pP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Устный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74558E">
              <w:rPr>
                <w:sz w:val="20"/>
                <w:szCs w:val="20"/>
              </w:rPr>
              <w:br/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опрос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;</w:t>
            </w:r>
          </w:p>
        </w:tc>
      </w:tr>
      <w:tr w:rsidR="00056EE7" w:rsidRPr="0074558E">
        <w:trPr>
          <w:trHeight w:hRule="exact" w:val="732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6" w:after="0" w:line="230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35.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056EE7" w:rsidRDefault="00056EE7" w:rsidP="00056EE7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056EE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Слог как минимальная произносительная единица.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6" w:after="0" w:line="230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AB0A46" w:rsidRDefault="00AB0A4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08.11.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6" w:after="0" w:line="262" w:lineRule="auto"/>
              <w:ind w:left="66" w:right="576"/>
              <w:rPr>
                <w:sz w:val="20"/>
                <w:szCs w:val="20"/>
              </w:rPr>
            </w:pP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Устный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74558E">
              <w:rPr>
                <w:sz w:val="20"/>
                <w:szCs w:val="20"/>
              </w:rPr>
              <w:br/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опрос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;</w:t>
            </w:r>
          </w:p>
        </w:tc>
      </w:tr>
      <w:tr w:rsidR="00056EE7" w:rsidRPr="0074558E">
        <w:trPr>
          <w:trHeight w:hRule="exact" w:val="734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6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36.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056EE7" w:rsidRDefault="00056EE7" w:rsidP="00056E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6EE7">
              <w:rPr>
                <w:rFonts w:ascii="Times New Roman" w:hAnsi="Times New Roman" w:cs="Times New Roman"/>
                <w:sz w:val="18"/>
                <w:szCs w:val="18"/>
              </w:rPr>
              <w:t>Слогообразующая</w:t>
            </w:r>
            <w:proofErr w:type="spellEnd"/>
            <w:r w:rsidRPr="00056EE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56EE7">
              <w:rPr>
                <w:rFonts w:ascii="Times New Roman" w:hAnsi="Times New Roman" w:cs="Times New Roman"/>
                <w:sz w:val="18"/>
                <w:szCs w:val="18"/>
              </w:rPr>
              <w:t>функция</w:t>
            </w:r>
            <w:proofErr w:type="spellEnd"/>
            <w:r w:rsidRPr="00056EE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56EE7">
              <w:rPr>
                <w:rFonts w:ascii="Times New Roman" w:hAnsi="Times New Roman" w:cs="Times New Roman"/>
                <w:sz w:val="18"/>
                <w:szCs w:val="18"/>
              </w:rPr>
              <w:t>гласных</w:t>
            </w:r>
            <w:proofErr w:type="spellEnd"/>
            <w:r w:rsidRPr="00056EE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56EE7">
              <w:rPr>
                <w:rFonts w:ascii="Times New Roman" w:hAnsi="Times New Roman" w:cs="Times New Roman"/>
                <w:sz w:val="18"/>
                <w:szCs w:val="18"/>
              </w:rPr>
              <w:t>звуков</w:t>
            </w:r>
            <w:proofErr w:type="spellEnd"/>
            <w:r w:rsidRPr="00056EE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6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AB0A46" w:rsidRDefault="00AB0A4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09.11.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6" w:after="0" w:line="262" w:lineRule="auto"/>
              <w:ind w:left="66" w:right="576"/>
              <w:rPr>
                <w:sz w:val="20"/>
                <w:szCs w:val="20"/>
              </w:rPr>
            </w:pP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Устный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74558E">
              <w:rPr>
                <w:sz w:val="20"/>
                <w:szCs w:val="20"/>
              </w:rPr>
              <w:br/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опрос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;</w:t>
            </w:r>
          </w:p>
        </w:tc>
      </w:tr>
      <w:tr w:rsidR="00056EE7" w:rsidRPr="0074558E">
        <w:trPr>
          <w:trHeight w:hRule="exact" w:val="101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6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37.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056EE7" w:rsidRDefault="00056EE7" w:rsidP="00056E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56EE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Определение количества слогов в слове. </w:t>
            </w:r>
            <w:proofErr w:type="spellStart"/>
            <w:r w:rsidRPr="00056EE7">
              <w:rPr>
                <w:rFonts w:ascii="Times New Roman" w:hAnsi="Times New Roman" w:cs="Times New Roman"/>
                <w:sz w:val="18"/>
                <w:szCs w:val="18"/>
              </w:rPr>
              <w:t>Слогообразующая</w:t>
            </w:r>
            <w:proofErr w:type="spellEnd"/>
            <w:r w:rsidRPr="00056EE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56EE7">
              <w:rPr>
                <w:rFonts w:ascii="Times New Roman" w:hAnsi="Times New Roman" w:cs="Times New Roman"/>
                <w:sz w:val="18"/>
                <w:szCs w:val="18"/>
              </w:rPr>
              <w:t>функция</w:t>
            </w:r>
            <w:proofErr w:type="spellEnd"/>
            <w:r w:rsidRPr="00056EE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56EE7">
              <w:rPr>
                <w:rFonts w:ascii="Times New Roman" w:hAnsi="Times New Roman" w:cs="Times New Roman"/>
                <w:sz w:val="18"/>
                <w:szCs w:val="18"/>
              </w:rPr>
              <w:t>гласных</w:t>
            </w:r>
            <w:proofErr w:type="spellEnd"/>
            <w:r w:rsidRPr="00056EE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56EE7">
              <w:rPr>
                <w:rFonts w:ascii="Times New Roman" w:hAnsi="Times New Roman" w:cs="Times New Roman"/>
                <w:sz w:val="18"/>
                <w:szCs w:val="18"/>
              </w:rPr>
              <w:t>звуков</w:t>
            </w:r>
            <w:proofErr w:type="spellEnd"/>
            <w:r w:rsidRPr="00056EE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6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AB0A46" w:rsidRDefault="00AB0A4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10.11.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6" w:after="0" w:line="262" w:lineRule="auto"/>
              <w:ind w:left="66" w:right="576"/>
              <w:rPr>
                <w:sz w:val="20"/>
                <w:szCs w:val="20"/>
              </w:rPr>
            </w:pP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Устный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74558E">
              <w:rPr>
                <w:sz w:val="20"/>
                <w:szCs w:val="20"/>
              </w:rPr>
              <w:br/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опрос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;</w:t>
            </w:r>
          </w:p>
        </w:tc>
      </w:tr>
    </w:tbl>
    <w:p w:rsidR="005003DC" w:rsidRPr="00AB0A46" w:rsidRDefault="00AB0A46">
      <w:pPr>
        <w:autoSpaceDE w:val="0"/>
        <w:autoSpaceDN w:val="0"/>
        <w:spacing w:after="0" w:line="14" w:lineRule="exac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14.11.</w:t>
      </w:r>
    </w:p>
    <w:tbl>
      <w:tblPr>
        <w:tblW w:w="0" w:type="auto"/>
        <w:tblInd w:w="4" w:type="dxa"/>
        <w:tblLayout w:type="fixed"/>
        <w:tblLook w:val="04A0" w:firstRow="1" w:lastRow="0" w:firstColumn="1" w:lastColumn="0" w:noHBand="0" w:noVBand="1"/>
      </w:tblPr>
      <w:tblGrid>
        <w:gridCol w:w="510"/>
        <w:gridCol w:w="4108"/>
        <w:gridCol w:w="650"/>
        <w:gridCol w:w="1430"/>
        <w:gridCol w:w="1478"/>
        <w:gridCol w:w="1028"/>
        <w:gridCol w:w="1456"/>
      </w:tblGrid>
      <w:tr w:rsidR="00056EE7" w:rsidRPr="0074558E">
        <w:trPr>
          <w:trHeight w:hRule="exact" w:val="732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6" w:after="0" w:line="230" w:lineRule="auto"/>
              <w:ind w:left="66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  <w:lang w:val="ru-RU"/>
              </w:rPr>
              <w:t>38</w:t>
            </w: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056EE7" w:rsidRDefault="00056EE7" w:rsidP="00056EE7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056EE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Определение количества слогов в слове. Деление слов на слоги (простые однозначные случаи) 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6" w:after="0" w:line="230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AB0A46" w:rsidRDefault="00AB0A4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14.11.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6" w:after="0" w:line="262" w:lineRule="auto"/>
              <w:ind w:left="66" w:right="576"/>
              <w:rPr>
                <w:sz w:val="20"/>
                <w:szCs w:val="20"/>
              </w:rPr>
            </w:pP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Устный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74558E">
              <w:rPr>
                <w:sz w:val="20"/>
                <w:szCs w:val="20"/>
              </w:rPr>
              <w:br/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опрос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;</w:t>
            </w:r>
          </w:p>
        </w:tc>
      </w:tr>
      <w:tr w:rsidR="00056EE7" w:rsidRPr="0074558E">
        <w:trPr>
          <w:trHeight w:hRule="exact" w:val="103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6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39.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056EE7" w:rsidRDefault="00056EE7" w:rsidP="00056EE7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056EE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Определение количества слогов в слове. Деление слов на слоги (простые однозначные случаи) 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6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AB0A46" w:rsidRDefault="00AB0A4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15.11.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6" w:after="0" w:line="262" w:lineRule="auto"/>
              <w:ind w:left="66" w:right="576"/>
              <w:rPr>
                <w:sz w:val="20"/>
                <w:szCs w:val="20"/>
              </w:rPr>
            </w:pP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Устный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74558E">
              <w:rPr>
                <w:sz w:val="20"/>
                <w:szCs w:val="20"/>
              </w:rPr>
              <w:br/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опрос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;</w:t>
            </w:r>
          </w:p>
        </w:tc>
      </w:tr>
      <w:tr w:rsidR="00056EE7" w:rsidRPr="0074558E">
        <w:trPr>
          <w:trHeight w:hRule="exact" w:val="1028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6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40.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056EE7" w:rsidRDefault="00056EE7" w:rsidP="00056EE7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056EE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Деление слов на слоги (простые однозначные случаи) 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6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AB0A46" w:rsidRDefault="00AB0A4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16.11.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6" w:after="0" w:line="262" w:lineRule="auto"/>
              <w:ind w:left="66" w:right="576"/>
              <w:rPr>
                <w:sz w:val="20"/>
                <w:szCs w:val="20"/>
              </w:rPr>
            </w:pP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Устный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74558E">
              <w:rPr>
                <w:sz w:val="20"/>
                <w:szCs w:val="20"/>
              </w:rPr>
              <w:br/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опрос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;</w:t>
            </w:r>
          </w:p>
        </w:tc>
      </w:tr>
      <w:tr w:rsidR="00056EE7" w:rsidRPr="0074558E">
        <w:trPr>
          <w:trHeight w:hRule="exact" w:val="734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8" w:after="0" w:line="230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41.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056EE7" w:rsidRDefault="00056EE7" w:rsidP="00056EE7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056EE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Деление слов на слоги (простые однозначные случаи) 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8" w:after="0" w:line="230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AB0A46" w:rsidRDefault="00AB0A4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17.11.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8" w:after="0" w:line="262" w:lineRule="auto"/>
              <w:ind w:left="66" w:right="576"/>
              <w:rPr>
                <w:sz w:val="20"/>
                <w:szCs w:val="20"/>
              </w:rPr>
            </w:pP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Устный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74558E">
              <w:rPr>
                <w:sz w:val="20"/>
                <w:szCs w:val="20"/>
              </w:rPr>
              <w:br/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опрос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;</w:t>
            </w:r>
          </w:p>
        </w:tc>
      </w:tr>
      <w:tr w:rsidR="00056EE7" w:rsidRPr="0074558E">
        <w:trPr>
          <w:trHeight w:hRule="exact" w:val="734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6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42.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056EE7" w:rsidRDefault="00056EE7" w:rsidP="00056E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56EE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Чтение. Графика.(70 ч) Формирование навыка слогового чтения (ориентация гласный звук). </w:t>
            </w:r>
            <w:proofErr w:type="spellStart"/>
            <w:r w:rsidRPr="00056EE7">
              <w:rPr>
                <w:rFonts w:ascii="Times New Roman" w:hAnsi="Times New Roman" w:cs="Times New Roman"/>
                <w:sz w:val="18"/>
                <w:szCs w:val="18"/>
              </w:rPr>
              <w:t>Звук</w:t>
            </w:r>
            <w:proofErr w:type="spellEnd"/>
            <w:r w:rsidRPr="00056EE7">
              <w:rPr>
                <w:rFonts w:ascii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056EE7">
              <w:rPr>
                <w:rFonts w:ascii="Times New Roman" w:hAnsi="Times New Roman" w:cs="Times New Roman"/>
                <w:sz w:val="18"/>
                <w:szCs w:val="18"/>
              </w:rPr>
              <w:t>буква</w:t>
            </w:r>
            <w:proofErr w:type="spellEnd"/>
            <w:r w:rsidRPr="00056EE7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6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AB0A46" w:rsidRDefault="00AB0A4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21.11.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6" w:after="0" w:line="262" w:lineRule="auto"/>
              <w:ind w:left="66" w:right="576"/>
              <w:rPr>
                <w:sz w:val="20"/>
                <w:szCs w:val="20"/>
              </w:rPr>
            </w:pP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Устный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74558E">
              <w:rPr>
                <w:sz w:val="20"/>
                <w:szCs w:val="20"/>
              </w:rPr>
              <w:br/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опрос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;</w:t>
            </w:r>
          </w:p>
        </w:tc>
      </w:tr>
      <w:tr w:rsidR="00056EE7" w:rsidRPr="0074558E">
        <w:trPr>
          <w:trHeight w:hRule="exact" w:val="73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6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43.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056EE7" w:rsidRDefault="00056EE7" w:rsidP="00056E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56EE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Формирование навыка слогового чтения (ориентация гласный звук). </w:t>
            </w:r>
            <w:proofErr w:type="spellStart"/>
            <w:r w:rsidRPr="00056EE7">
              <w:rPr>
                <w:rFonts w:ascii="Times New Roman" w:hAnsi="Times New Roman" w:cs="Times New Roman"/>
                <w:sz w:val="18"/>
                <w:szCs w:val="18"/>
              </w:rPr>
              <w:t>Звук</w:t>
            </w:r>
            <w:proofErr w:type="spellEnd"/>
            <w:r w:rsidRPr="00056EE7">
              <w:rPr>
                <w:rFonts w:ascii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056EE7">
              <w:rPr>
                <w:rFonts w:ascii="Times New Roman" w:hAnsi="Times New Roman" w:cs="Times New Roman"/>
                <w:sz w:val="18"/>
                <w:szCs w:val="18"/>
              </w:rPr>
              <w:t>буква</w:t>
            </w:r>
            <w:proofErr w:type="spellEnd"/>
            <w:r w:rsidRPr="00056EE7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6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AB0A46" w:rsidRDefault="00AB0A4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22.11.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6" w:after="0" w:line="262" w:lineRule="auto"/>
              <w:ind w:left="66" w:right="576"/>
              <w:rPr>
                <w:sz w:val="20"/>
                <w:szCs w:val="20"/>
              </w:rPr>
            </w:pP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Устный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74558E">
              <w:rPr>
                <w:sz w:val="20"/>
                <w:szCs w:val="20"/>
              </w:rPr>
              <w:br/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опрос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;</w:t>
            </w:r>
          </w:p>
        </w:tc>
      </w:tr>
      <w:tr w:rsidR="00056EE7" w:rsidRPr="0074558E">
        <w:trPr>
          <w:trHeight w:hRule="exact" w:val="734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90" w:after="0" w:line="230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44.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056EE7" w:rsidRDefault="00056EE7" w:rsidP="00056E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56EE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Формирование навыка слогового чтения (ориентация гласный звук). </w:t>
            </w:r>
            <w:proofErr w:type="spellStart"/>
            <w:r w:rsidRPr="00056EE7">
              <w:rPr>
                <w:rFonts w:ascii="Times New Roman" w:hAnsi="Times New Roman" w:cs="Times New Roman"/>
                <w:sz w:val="18"/>
                <w:szCs w:val="18"/>
              </w:rPr>
              <w:t>Звук</w:t>
            </w:r>
            <w:proofErr w:type="spellEnd"/>
            <w:r w:rsidRPr="00056EE7">
              <w:rPr>
                <w:rFonts w:ascii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056EE7">
              <w:rPr>
                <w:rFonts w:ascii="Times New Roman" w:hAnsi="Times New Roman" w:cs="Times New Roman"/>
                <w:sz w:val="18"/>
                <w:szCs w:val="18"/>
              </w:rPr>
              <w:t>буква</w:t>
            </w:r>
            <w:proofErr w:type="spellEnd"/>
            <w:r w:rsidRPr="00056EE7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90" w:after="0" w:line="230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AB0A46" w:rsidRDefault="00AB0A4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23.11.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90" w:after="0" w:line="262" w:lineRule="auto"/>
              <w:ind w:left="66" w:right="576"/>
              <w:rPr>
                <w:sz w:val="20"/>
                <w:szCs w:val="20"/>
              </w:rPr>
            </w:pP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Устный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74558E">
              <w:rPr>
                <w:sz w:val="20"/>
                <w:szCs w:val="20"/>
              </w:rPr>
              <w:br/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опрос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;</w:t>
            </w:r>
          </w:p>
        </w:tc>
      </w:tr>
      <w:tr w:rsidR="00056EE7" w:rsidRPr="0074558E">
        <w:trPr>
          <w:trHeight w:hRule="exact" w:val="103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6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45.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056EE7" w:rsidRDefault="00056EE7" w:rsidP="00056E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56EE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Формирование навыка слогового чтения (ориентация гласный звук). </w:t>
            </w:r>
            <w:proofErr w:type="spellStart"/>
            <w:r w:rsidRPr="00056EE7">
              <w:rPr>
                <w:rFonts w:ascii="Times New Roman" w:hAnsi="Times New Roman" w:cs="Times New Roman"/>
                <w:sz w:val="18"/>
                <w:szCs w:val="18"/>
              </w:rPr>
              <w:t>Звук</w:t>
            </w:r>
            <w:proofErr w:type="spellEnd"/>
            <w:r w:rsidRPr="00056EE7">
              <w:rPr>
                <w:rFonts w:ascii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056EE7">
              <w:rPr>
                <w:rFonts w:ascii="Times New Roman" w:hAnsi="Times New Roman" w:cs="Times New Roman"/>
                <w:sz w:val="18"/>
                <w:szCs w:val="18"/>
              </w:rPr>
              <w:t>буква</w:t>
            </w:r>
            <w:proofErr w:type="spellEnd"/>
            <w:r w:rsidRPr="00056EE7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6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AB0A46" w:rsidRDefault="00AB0A4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24.11.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6" w:after="0" w:line="262" w:lineRule="auto"/>
              <w:ind w:left="66" w:right="576"/>
              <w:rPr>
                <w:sz w:val="20"/>
                <w:szCs w:val="20"/>
              </w:rPr>
            </w:pP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Устный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74558E">
              <w:rPr>
                <w:sz w:val="20"/>
                <w:szCs w:val="20"/>
              </w:rPr>
              <w:br/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опрос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;</w:t>
            </w:r>
          </w:p>
        </w:tc>
      </w:tr>
      <w:tr w:rsidR="00056EE7" w:rsidRPr="0074558E">
        <w:trPr>
          <w:trHeight w:hRule="exact" w:val="734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8" w:after="0" w:line="230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46.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056EE7" w:rsidRDefault="00056EE7" w:rsidP="00056E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56EE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Плавное слоговое чтение и чтение целыми словами со скоростью, соответствующей индивидуальному темпу. </w:t>
            </w:r>
            <w:proofErr w:type="spellStart"/>
            <w:r w:rsidRPr="00056EE7">
              <w:rPr>
                <w:rFonts w:ascii="Times New Roman" w:hAnsi="Times New Roman" w:cs="Times New Roman"/>
                <w:sz w:val="18"/>
                <w:szCs w:val="18"/>
              </w:rPr>
              <w:t>Буква</w:t>
            </w:r>
            <w:proofErr w:type="spellEnd"/>
            <w:r w:rsidRPr="00056EE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56EE7">
              <w:rPr>
                <w:rFonts w:ascii="Times New Roman" w:hAnsi="Times New Roman" w:cs="Times New Roman"/>
                <w:sz w:val="18"/>
                <w:szCs w:val="18"/>
              </w:rPr>
              <w:t>как</w:t>
            </w:r>
            <w:proofErr w:type="spellEnd"/>
            <w:r w:rsidRPr="00056EE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56EE7">
              <w:rPr>
                <w:rFonts w:ascii="Times New Roman" w:hAnsi="Times New Roman" w:cs="Times New Roman"/>
                <w:sz w:val="18"/>
                <w:szCs w:val="18"/>
              </w:rPr>
              <w:t>знак</w:t>
            </w:r>
            <w:proofErr w:type="spellEnd"/>
            <w:r w:rsidRPr="00056EE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56EE7">
              <w:rPr>
                <w:rFonts w:ascii="Times New Roman" w:hAnsi="Times New Roman" w:cs="Times New Roman"/>
                <w:sz w:val="18"/>
                <w:szCs w:val="18"/>
              </w:rPr>
              <w:t>звука</w:t>
            </w:r>
            <w:proofErr w:type="spellEnd"/>
            <w:r w:rsidRPr="00056EE7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8" w:after="0" w:line="230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AB0A46" w:rsidRDefault="00AB0A4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28.11.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8" w:after="0" w:line="262" w:lineRule="auto"/>
              <w:ind w:left="66" w:right="576"/>
              <w:rPr>
                <w:sz w:val="20"/>
                <w:szCs w:val="20"/>
              </w:rPr>
            </w:pP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Устный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74558E">
              <w:rPr>
                <w:sz w:val="20"/>
                <w:szCs w:val="20"/>
              </w:rPr>
              <w:br/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опрос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;</w:t>
            </w:r>
          </w:p>
        </w:tc>
      </w:tr>
      <w:tr w:rsidR="00056EE7" w:rsidRPr="0074558E">
        <w:trPr>
          <w:trHeight w:hRule="exact" w:val="73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4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47.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056EE7" w:rsidRDefault="00056EE7" w:rsidP="00056E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56EE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Плавное слоговое чтение и чтение целыми словами со скоростью, соответствующей индивидуальному темпу. </w:t>
            </w:r>
            <w:proofErr w:type="spellStart"/>
            <w:r w:rsidRPr="00056EE7">
              <w:rPr>
                <w:rFonts w:ascii="Times New Roman" w:hAnsi="Times New Roman" w:cs="Times New Roman"/>
                <w:sz w:val="18"/>
                <w:szCs w:val="18"/>
              </w:rPr>
              <w:t>Буква</w:t>
            </w:r>
            <w:proofErr w:type="spellEnd"/>
            <w:r w:rsidRPr="00056EE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56EE7">
              <w:rPr>
                <w:rFonts w:ascii="Times New Roman" w:hAnsi="Times New Roman" w:cs="Times New Roman"/>
                <w:sz w:val="18"/>
                <w:szCs w:val="18"/>
              </w:rPr>
              <w:t>как</w:t>
            </w:r>
            <w:proofErr w:type="spellEnd"/>
            <w:r w:rsidRPr="00056EE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56EE7">
              <w:rPr>
                <w:rFonts w:ascii="Times New Roman" w:hAnsi="Times New Roman" w:cs="Times New Roman"/>
                <w:sz w:val="18"/>
                <w:szCs w:val="18"/>
              </w:rPr>
              <w:t>знак</w:t>
            </w:r>
            <w:proofErr w:type="spellEnd"/>
            <w:r w:rsidRPr="00056EE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56EE7">
              <w:rPr>
                <w:rFonts w:ascii="Times New Roman" w:hAnsi="Times New Roman" w:cs="Times New Roman"/>
                <w:sz w:val="18"/>
                <w:szCs w:val="18"/>
              </w:rPr>
              <w:t>звука</w:t>
            </w:r>
            <w:proofErr w:type="spellEnd"/>
            <w:r w:rsidRPr="00056EE7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4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AB0A46" w:rsidRDefault="00AB0A4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29.11.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4" w:after="0" w:line="262" w:lineRule="auto"/>
              <w:ind w:left="66" w:right="576"/>
              <w:rPr>
                <w:sz w:val="20"/>
                <w:szCs w:val="20"/>
              </w:rPr>
            </w:pP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Устный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74558E">
              <w:rPr>
                <w:sz w:val="20"/>
                <w:szCs w:val="20"/>
              </w:rPr>
              <w:br/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опрос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;</w:t>
            </w:r>
          </w:p>
        </w:tc>
      </w:tr>
      <w:tr w:rsidR="00056EE7" w:rsidRPr="0074558E">
        <w:trPr>
          <w:trHeight w:hRule="exact" w:val="732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6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lastRenderedPageBreak/>
              <w:t>48.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056EE7" w:rsidRDefault="00056EE7" w:rsidP="00056E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56EE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Плавное слоговое чтение и чтение целыми словами со скоростью, соответствующей индивидуальному темпу. </w:t>
            </w:r>
            <w:proofErr w:type="spellStart"/>
            <w:r w:rsidRPr="00056EE7">
              <w:rPr>
                <w:rFonts w:ascii="Times New Roman" w:hAnsi="Times New Roman" w:cs="Times New Roman"/>
                <w:sz w:val="18"/>
                <w:szCs w:val="18"/>
              </w:rPr>
              <w:t>Буква</w:t>
            </w:r>
            <w:proofErr w:type="spellEnd"/>
            <w:r w:rsidRPr="00056EE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56EE7">
              <w:rPr>
                <w:rFonts w:ascii="Times New Roman" w:hAnsi="Times New Roman" w:cs="Times New Roman"/>
                <w:sz w:val="18"/>
                <w:szCs w:val="18"/>
              </w:rPr>
              <w:t>как</w:t>
            </w:r>
            <w:proofErr w:type="spellEnd"/>
            <w:r w:rsidRPr="00056EE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56EE7">
              <w:rPr>
                <w:rFonts w:ascii="Times New Roman" w:hAnsi="Times New Roman" w:cs="Times New Roman"/>
                <w:sz w:val="18"/>
                <w:szCs w:val="18"/>
              </w:rPr>
              <w:t>знак</w:t>
            </w:r>
            <w:proofErr w:type="spellEnd"/>
            <w:r w:rsidRPr="00056EE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56EE7">
              <w:rPr>
                <w:rFonts w:ascii="Times New Roman" w:hAnsi="Times New Roman" w:cs="Times New Roman"/>
                <w:sz w:val="18"/>
                <w:szCs w:val="18"/>
              </w:rPr>
              <w:t>звука</w:t>
            </w:r>
            <w:proofErr w:type="spellEnd"/>
            <w:r w:rsidRPr="00056EE7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6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AB0A46" w:rsidRDefault="00AB0A4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30.11.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6" w:after="0" w:line="262" w:lineRule="auto"/>
              <w:ind w:left="66" w:right="576"/>
              <w:rPr>
                <w:sz w:val="20"/>
                <w:szCs w:val="20"/>
              </w:rPr>
            </w:pP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Устный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74558E">
              <w:rPr>
                <w:sz w:val="20"/>
                <w:szCs w:val="20"/>
              </w:rPr>
              <w:br/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опрос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;</w:t>
            </w:r>
          </w:p>
        </w:tc>
      </w:tr>
      <w:tr w:rsidR="00056EE7" w:rsidRPr="0074558E">
        <w:trPr>
          <w:trHeight w:hRule="exact" w:val="936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90" w:after="0" w:line="230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49.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056EE7" w:rsidRDefault="00056EE7" w:rsidP="00056E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56EE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Осознанное чтение слов, словосочетаний, предложений. </w:t>
            </w:r>
            <w:proofErr w:type="spellStart"/>
            <w:r w:rsidRPr="00056EE7">
              <w:rPr>
                <w:rFonts w:ascii="Times New Roman" w:hAnsi="Times New Roman" w:cs="Times New Roman"/>
                <w:sz w:val="18"/>
                <w:szCs w:val="18"/>
              </w:rPr>
              <w:t>Различение</w:t>
            </w:r>
            <w:proofErr w:type="spellEnd"/>
            <w:r w:rsidRPr="00056EE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56EE7">
              <w:rPr>
                <w:rFonts w:ascii="Times New Roman" w:hAnsi="Times New Roman" w:cs="Times New Roman"/>
                <w:sz w:val="18"/>
                <w:szCs w:val="18"/>
              </w:rPr>
              <w:t>звука</w:t>
            </w:r>
            <w:proofErr w:type="spellEnd"/>
            <w:r w:rsidRPr="00056EE7">
              <w:rPr>
                <w:rFonts w:ascii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056EE7">
              <w:rPr>
                <w:rFonts w:ascii="Times New Roman" w:hAnsi="Times New Roman" w:cs="Times New Roman"/>
                <w:sz w:val="18"/>
                <w:szCs w:val="18"/>
              </w:rPr>
              <w:t>буквы</w:t>
            </w:r>
            <w:proofErr w:type="spellEnd"/>
            <w:r w:rsidRPr="00056EE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90" w:after="0" w:line="230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AB0A46" w:rsidRDefault="00AB0A4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01.12.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90" w:after="0" w:line="262" w:lineRule="auto"/>
              <w:ind w:left="66" w:right="576"/>
              <w:rPr>
                <w:sz w:val="20"/>
                <w:szCs w:val="20"/>
              </w:rPr>
            </w:pP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Устный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74558E">
              <w:rPr>
                <w:sz w:val="20"/>
                <w:szCs w:val="20"/>
              </w:rPr>
              <w:br/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опрос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;</w:t>
            </w:r>
          </w:p>
        </w:tc>
      </w:tr>
      <w:tr w:rsidR="00056EE7" w:rsidRPr="0074558E">
        <w:trPr>
          <w:trHeight w:hRule="exact" w:val="732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8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50.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056EE7" w:rsidRDefault="00056EE7" w:rsidP="00056E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56EE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Осознанное чтение слов, словосочетаний, предложений. </w:t>
            </w:r>
            <w:proofErr w:type="spellStart"/>
            <w:r w:rsidRPr="00056EE7">
              <w:rPr>
                <w:rFonts w:ascii="Times New Roman" w:hAnsi="Times New Roman" w:cs="Times New Roman"/>
                <w:sz w:val="18"/>
                <w:szCs w:val="18"/>
              </w:rPr>
              <w:t>Различение</w:t>
            </w:r>
            <w:proofErr w:type="spellEnd"/>
            <w:r w:rsidRPr="00056EE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56EE7">
              <w:rPr>
                <w:rFonts w:ascii="Times New Roman" w:hAnsi="Times New Roman" w:cs="Times New Roman"/>
                <w:sz w:val="18"/>
                <w:szCs w:val="18"/>
              </w:rPr>
              <w:t>звука</w:t>
            </w:r>
            <w:proofErr w:type="spellEnd"/>
            <w:r w:rsidRPr="00056EE7">
              <w:rPr>
                <w:rFonts w:ascii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056EE7">
              <w:rPr>
                <w:rFonts w:ascii="Times New Roman" w:hAnsi="Times New Roman" w:cs="Times New Roman"/>
                <w:sz w:val="18"/>
                <w:szCs w:val="18"/>
              </w:rPr>
              <w:t>буквы</w:t>
            </w:r>
            <w:proofErr w:type="spellEnd"/>
            <w:r w:rsidRPr="00056EE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8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AB0A46" w:rsidRDefault="00AB0A4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05.12.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8" w:after="0" w:line="262" w:lineRule="auto"/>
              <w:ind w:left="66" w:right="576"/>
              <w:rPr>
                <w:sz w:val="20"/>
                <w:szCs w:val="20"/>
              </w:rPr>
            </w:pP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Устный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74558E">
              <w:rPr>
                <w:sz w:val="20"/>
                <w:szCs w:val="20"/>
              </w:rPr>
              <w:br/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опрос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;</w:t>
            </w:r>
          </w:p>
        </w:tc>
      </w:tr>
      <w:tr w:rsidR="00056EE7" w:rsidRPr="0074558E">
        <w:trPr>
          <w:trHeight w:hRule="exact" w:val="732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6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51.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056EE7" w:rsidRDefault="00056EE7" w:rsidP="00056E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56EE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Осознанное чтение слов, словосочетаний, предложений. </w:t>
            </w:r>
            <w:proofErr w:type="spellStart"/>
            <w:r w:rsidRPr="00056EE7">
              <w:rPr>
                <w:rFonts w:ascii="Times New Roman" w:hAnsi="Times New Roman" w:cs="Times New Roman"/>
                <w:sz w:val="18"/>
                <w:szCs w:val="18"/>
              </w:rPr>
              <w:t>Различение</w:t>
            </w:r>
            <w:proofErr w:type="spellEnd"/>
            <w:r w:rsidRPr="00056EE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56EE7">
              <w:rPr>
                <w:rFonts w:ascii="Times New Roman" w:hAnsi="Times New Roman" w:cs="Times New Roman"/>
                <w:sz w:val="18"/>
                <w:szCs w:val="18"/>
              </w:rPr>
              <w:t>звука</w:t>
            </w:r>
            <w:proofErr w:type="spellEnd"/>
            <w:r w:rsidRPr="00056EE7">
              <w:rPr>
                <w:rFonts w:ascii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056EE7">
              <w:rPr>
                <w:rFonts w:ascii="Times New Roman" w:hAnsi="Times New Roman" w:cs="Times New Roman"/>
                <w:sz w:val="18"/>
                <w:szCs w:val="18"/>
              </w:rPr>
              <w:t>буквы</w:t>
            </w:r>
            <w:proofErr w:type="spellEnd"/>
            <w:r w:rsidRPr="00056EE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6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AB0A46" w:rsidRDefault="00AB0A4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06.12.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6" w:after="0" w:line="262" w:lineRule="auto"/>
              <w:ind w:left="66" w:right="576"/>
              <w:rPr>
                <w:sz w:val="20"/>
                <w:szCs w:val="20"/>
              </w:rPr>
            </w:pP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Устный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74558E">
              <w:rPr>
                <w:sz w:val="20"/>
                <w:szCs w:val="20"/>
              </w:rPr>
              <w:br/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опрос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;</w:t>
            </w:r>
          </w:p>
        </w:tc>
      </w:tr>
      <w:tr w:rsidR="00056EE7" w:rsidRPr="0074558E">
        <w:trPr>
          <w:trHeight w:hRule="exact" w:val="734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6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52.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056EE7" w:rsidRDefault="00056EE7" w:rsidP="00056E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56EE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Осознанное чтение слов, словосочетаний, предложений. </w:t>
            </w:r>
            <w:proofErr w:type="spellStart"/>
            <w:r w:rsidRPr="00056EE7">
              <w:rPr>
                <w:rFonts w:ascii="Times New Roman" w:hAnsi="Times New Roman" w:cs="Times New Roman"/>
                <w:sz w:val="18"/>
                <w:szCs w:val="18"/>
              </w:rPr>
              <w:t>Различение</w:t>
            </w:r>
            <w:proofErr w:type="spellEnd"/>
            <w:r w:rsidRPr="00056EE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56EE7">
              <w:rPr>
                <w:rFonts w:ascii="Times New Roman" w:hAnsi="Times New Roman" w:cs="Times New Roman"/>
                <w:sz w:val="18"/>
                <w:szCs w:val="18"/>
              </w:rPr>
              <w:t>звука</w:t>
            </w:r>
            <w:proofErr w:type="spellEnd"/>
            <w:r w:rsidRPr="00056EE7">
              <w:rPr>
                <w:rFonts w:ascii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056EE7">
              <w:rPr>
                <w:rFonts w:ascii="Times New Roman" w:hAnsi="Times New Roman" w:cs="Times New Roman"/>
                <w:sz w:val="18"/>
                <w:szCs w:val="18"/>
              </w:rPr>
              <w:t>буквы</w:t>
            </w:r>
            <w:proofErr w:type="spellEnd"/>
            <w:r w:rsidRPr="00056EE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6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AB0A46" w:rsidRDefault="00AB0A4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07.12.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6" w:after="0" w:line="262" w:lineRule="auto"/>
              <w:ind w:left="66" w:right="576"/>
              <w:rPr>
                <w:sz w:val="20"/>
                <w:szCs w:val="20"/>
              </w:rPr>
            </w:pP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Устный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74558E">
              <w:rPr>
                <w:sz w:val="20"/>
                <w:szCs w:val="20"/>
              </w:rPr>
              <w:br/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опрос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;</w:t>
            </w:r>
          </w:p>
        </w:tc>
      </w:tr>
      <w:tr w:rsidR="00056EE7" w:rsidRPr="0074558E">
        <w:trPr>
          <w:trHeight w:hRule="exact" w:val="732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8" w:after="0" w:line="230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53.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056EE7" w:rsidRDefault="00056EE7" w:rsidP="00056E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56EE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Чтение с интонациями и паузами в соответствии со знаками препинания. </w:t>
            </w:r>
            <w:proofErr w:type="spellStart"/>
            <w:r w:rsidRPr="00056EE7">
              <w:rPr>
                <w:rFonts w:ascii="Times New Roman" w:hAnsi="Times New Roman" w:cs="Times New Roman"/>
                <w:sz w:val="18"/>
                <w:szCs w:val="18"/>
              </w:rPr>
              <w:t>Буквы</w:t>
            </w:r>
            <w:proofErr w:type="spellEnd"/>
            <w:r w:rsidRPr="00056EE7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056EE7">
              <w:rPr>
                <w:rFonts w:ascii="Times New Roman" w:hAnsi="Times New Roman" w:cs="Times New Roman"/>
                <w:sz w:val="18"/>
                <w:szCs w:val="18"/>
              </w:rPr>
              <w:t>обозначающие</w:t>
            </w:r>
            <w:proofErr w:type="spellEnd"/>
            <w:r w:rsidRPr="00056EE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56EE7">
              <w:rPr>
                <w:rFonts w:ascii="Times New Roman" w:hAnsi="Times New Roman" w:cs="Times New Roman"/>
                <w:sz w:val="18"/>
                <w:szCs w:val="18"/>
              </w:rPr>
              <w:t>гласные</w:t>
            </w:r>
            <w:proofErr w:type="spellEnd"/>
            <w:r w:rsidRPr="00056EE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56EE7">
              <w:rPr>
                <w:rFonts w:ascii="Times New Roman" w:hAnsi="Times New Roman" w:cs="Times New Roman"/>
                <w:sz w:val="18"/>
                <w:szCs w:val="18"/>
              </w:rPr>
              <w:t>звуки</w:t>
            </w:r>
            <w:proofErr w:type="spellEnd"/>
            <w:r w:rsidRPr="00056EE7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8" w:after="0" w:line="230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AB0A46" w:rsidRDefault="00AB0A4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08.12.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8" w:after="0" w:line="262" w:lineRule="auto"/>
              <w:ind w:left="66" w:right="576"/>
              <w:rPr>
                <w:sz w:val="20"/>
                <w:szCs w:val="20"/>
              </w:rPr>
            </w:pP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Устный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74558E">
              <w:rPr>
                <w:sz w:val="20"/>
                <w:szCs w:val="20"/>
              </w:rPr>
              <w:br/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опрос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;</w:t>
            </w:r>
          </w:p>
        </w:tc>
      </w:tr>
      <w:tr w:rsidR="00056EE7" w:rsidRPr="0074558E">
        <w:trPr>
          <w:trHeight w:hRule="exact" w:val="732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6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54.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056EE7" w:rsidRDefault="00056EE7" w:rsidP="00056E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56EE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Чтение с интонациями и паузами в соответствии со знаками препинания. </w:t>
            </w:r>
            <w:proofErr w:type="spellStart"/>
            <w:r w:rsidRPr="00056EE7">
              <w:rPr>
                <w:rFonts w:ascii="Times New Roman" w:hAnsi="Times New Roman" w:cs="Times New Roman"/>
                <w:sz w:val="18"/>
                <w:szCs w:val="18"/>
              </w:rPr>
              <w:t>Буквы</w:t>
            </w:r>
            <w:proofErr w:type="spellEnd"/>
            <w:r w:rsidRPr="00056EE7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056EE7">
              <w:rPr>
                <w:rFonts w:ascii="Times New Roman" w:hAnsi="Times New Roman" w:cs="Times New Roman"/>
                <w:sz w:val="18"/>
                <w:szCs w:val="18"/>
              </w:rPr>
              <w:t>обозначающие</w:t>
            </w:r>
            <w:proofErr w:type="spellEnd"/>
            <w:r w:rsidRPr="00056EE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56EE7">
              <w:rPr>
                <w:rFonts w:ascii="Times New Roman" w:hAnsi="Times New Roman" w:cs="Times New Roman"/>
                <w:sz w:val="18"/>
                <w:szCs w:val="18"/>
              </w:rPr>
              <w:t>гласные</w:t>
            </w:r>
            <w:proofErr w:type="spellEnd"/>
            <w:r w:rsidRPr="00056EE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56EE7">
              <w:rPr>
                <w:rFonts w:ascii="Times New Roman" w:hAnsi="Times New Roman" w:cs="Times New Roman"/>
                <w:sz w:val="18"/>
                <w:szCs w:val="18"/>
              </w:rPr>
              <w:t>звуки</w:t>
            </w:r>
            <w:proofErr w:type="spellEnd"/>
            <w:r w:rsidRPr="00056EE7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6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AB0A46" w:rsidRDefault="00AB0A4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12.12.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6" w:after="0" w:line="262" w:lineRule="auto"/>
              <w:ind w:left="66" w:right="576"/>
              <w:rPr>
                <w:sz w:val="20"/>
                <w:szCs w:val="20"/>
              </w:rPr>
            </w:pP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Устный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74558E">
              <w:rPr>
                <w:sz w:val="20"/>
                <w:szCs w:val="20"/>
              </w:rPr>
              <w:br/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опрос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;</w:t>
            </w:r>
          </w:p>
        </w:tc>
      </w:tr>
      <w:tr w:rsidR="00056EE7" w:rsidRPr="0074558E">
        <w:trPr>
          <w:trHeight w:hRule="exact" w:val="734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6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55.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056EE7" w:rsidRDefault="00056EE7" w:rsidP="00056E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56EE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Чтение с интонациями и паузами в соответствии со знаками препинания. </w:t>
            </w:r>
            <w:proofErr w:type="spellStart"/>
            <w:r w:rsidRPr="00056EE7">
              <w:rPr>
                <w:rFonts w:ascii="Times New Roman" w:hAnsi="Times New Roman" w:cs="Times New Roman"/>
                <w:sz w:val="18"/>
                <w:szCs w:val="18"/>
              </w:rPr>
              <w:t>Буквы</w:t>
            </w:r>
            <w:proofErr w:type="spellEnd"/>
            <w:r w:rsidRPr="00056EE7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056EE7">
              <w:rPr>
                <w:rFonts w:ascii="Times New Roman" w:hAnsi="Times New Roman" w:cs="Times New Roman"/>
                <w:sz w:val="18"/>
                <w:szCs w:val="18"/>
              </w:rPr>
              <w:t>обозначающие</w:t>
            </w:r>
            <w:proofErr w:type="spellEnd"/>
            <w:r w:rsidRPr="00056EE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56EE7">
              <w:rPr>
                <w:rFonts w:ascii="Times New Roman" w:hAnsi="Times New Roman" w:cs="Times New Roman"/>
                <w:sz w:val="18"/>
                <w:szCs w:val="18"/>
              </w:rPr>
              <w:t>гласные</w:t>
            </w:r>
            <w:proofErr w:type="spellEnd"/>
            <w:r w:rsidRPr="00056EE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56EE7">
              <w:rPr>
                <w:rFonts w:ascii="Times New Roman" w:hAnsi="Times New Roman" w:cs="Times New Roman"/>
                <w:sz w:val="18"/>
                <w:szCs w:val="18"/>
              </w:rPr>
              <w:t>звуки</w:t>
            </w:r>
            <w:proofErr w:type="spellEnd"/>
            <w:r w:rsidRPr="00056EE7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6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AB0A46" w:rsidRDefault="00AB0A4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13.12.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6" w:after="0" w:line="262" w:lineRule="auto"/>
              <w:ind w:left="66" w:right="576"/>
              <w:rPr>
                <w:sz w:val="20"/>
                <w:szCs w:val="20"/>
              </w:rPr>
            </w:pP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Устный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74558E">
              <w:rPr>
                <w:sz w:val="20"/>
                <w:szCs w:val="20"/>
              </w:rPr>
              <w:br/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опрос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;</w:t>
            </w:r>
          </w:p>
        </w:tc>
      </w:tr>
      <w:tr w:rsidR="00056EE7" w:rsidRPr="0074558E">
        <w:trPr>
          <w:trHeight w:hRule="exact" w:val="712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8" w:after="0" w:line="230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56.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056EE7" w:rsidRDefault="00056EE7" w:rsidP="00056E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56EE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Развитие осознанности и выразительности чтения на материале небольших текстов и стихотворений. </w:t>
            </w:r>
            <w:proofErr w:type="spellStart"/>
            <w:r w:rsidRPr="00056EE7">
              <w:rPr>
                <w:rFonts w:ascii="Times New Roman" w:hAnsi="Times New Roman" w:cs="Times New Roman"/>
                <w:sz w:val="18"/>
                <w:szCs w:val="18"/>
              </w:rPr>
              <w:t>Буквы</w:t>
            </w:r>
            <w:proofErr w:type="spellEnd"/>
            <w:r w:rsidRPr="00056EE7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056EE7">
              <w:rPr>
                <w:rFonts w:ascii="Times New Roman" w:hAnsi="Times New Roman" w:cs="Times New Roman"/>
                <w:sz w:val="18"/>
                <w:szCs w:val="18"/>
              </w:rPr>
              <w:t>обозначающие</w:t>
            </w:r>
            <w:proofErr w:type="spellEnd"/>
            <w:r w:rsidRPr="00056EE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56EE7">
              <w:rPr>
                <w:rFonts w:ascii="Times New Roman" w:hAnsi="Times New Roman" w:cs="Times New Roman"/>
                <w:sz w:val="18"/>
                <w:szCs w:val="18"/>
              </w:rPr>
              <w:t>согласные</w:t>
            </w:r>
            <w:proofErr w:type="spellEnd"/>
            <w:r w:rsidRPr="00056EE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56EE7">
              <w:rPr>
                <w:rFonts w:ascii="Times New Roman" w:hAnsi="Times New Roman" w:cs="Times New Roman"/>
                <w:sz w:val="18"/>
                <w:szCs w:val="18"/>
              </w:rPr>
              <w:t>звуки</w:t>
            </w:r>
            <w:proofErr w:type="spellEnd"/>
            <w:r w:rsidRPr="00056EE7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8" w:after="0" w:line="230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AB0A46" w:rsidRDefault="00AB0A4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14.12.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6EE7" w:rsidRPr="0074558E" w:rsidRDefault="00056EE7">
            <w:pPr>
              <w:autoSpaceDE w:val="0"/>
              <w:autoSpaceDN w:val="0"/>
              <w:spacing w:before="88" w:after="0" w:line="262" w:lineRule="auto"/>
              <w:ind w:left="66" w:right="576"/>
              <w:rPr>
                <w:sz w:val="20"/>
                <w:szCs w:val="20"/>
              </w:rPr>
            </w:pP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Устный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74558E">
              <w:rPr>
                <w:sz w:val="20"/>
                <w:szCs w:val="20"/>
              </w:rPr>
              <w:br/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опрос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;</w:t>
            </w:r>
          </w:p>
        </w:tc>
      </w:tr>
    </w:tbl>
    <w:p w:rsidR="005003DC" w:rsidRPr="00AB0A46" w:rsidRDefault="005003DC">
      <w:pPr>
        <w:autoSpaceDE w:val="0"/>
        <w:autoSpaceDN w:val="0"/>
        <w:spacing w:after="0" w:line="14" w:lineRule="exact"/>
        <w:rPr>
          <w:sz w:val="20"/>
          <w:szCs w:val="20"/>
          <w:lang w:val="ru-RU"/>
        </w:rPr>
      </w:pPr>
    </w:p>
    <w:tbl>
      <w:tblPr>
        <w:tblW w:w="0" w:type="auto"/>
        <w:tblInd w:w="4" w:type="dxa"/>
        <w:tblLayout w:type="fixed"/>
        <w:tblLook w:val="04A0" w:firstRow="1" w:lastRow="0" w:firstColumn="1" w:lastColumn="0" w:noHBand="0" w:noVBand="1"/>
      </w:tblPr>
      <w:tblGrid>
        <w:gridCol w:w="510"/>
        <w:gridCol w:w="4108"/>
        <w:gridCol w:w="650"/>
        <w:gridCol w:w="1430"/>
        <w:gridCol w:w="1478"/>
        <w:gridCol w:w="1028"/>
        <w:gridCol w:w="1456"/>
      </w:tblGrid>
      <w:tr w:rsidR="00847206" w:rsidRPr="0074558E">
        <w:trPr>
          <w:trHeight w:hRule="exact" w:val="732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6" w:after="0" w:line="230" w:lineRule="auto"/>
              <w:ind w:left="6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57.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847206" w:rsidRDefault="00847206" w:rsidP="006516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72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Развитие осознанности и выразительности чтения на материале небольших текстов и стихотворений. </w:t>
            </w:r>
            <w:proofErr w:type="spellStart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>Буквы</w:t>
            </w:r>
            <w:proofErr w:type="spellEnd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>обозначающие</w:t>
            </w:r>
            <w:proofErr w:type="spellEnd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>согласные</w:t>
            </w:r>
            <w:proofErr w:type="spellEnd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>звуки</w:t>
            </w:r>
            <w:proofErr w:type="spellEnd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6" w:after="0" w:line="230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AB0A46" w:rsidRDefault="00AB0A4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15.12.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6" w:after="0" w:line="262" w:lineRule="auto"/>
              <w:ind w:left="66" w:right="576"/>
              <w:rPr>
                <w:sz w:val="20"/>
                <w:szCs w:val="20"/>
              </w:rPr>
            </w:pP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Устный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74558E">
              <w:rPr>
                <w:sz w:val="20"/>
                <w:szCs w:val="20"/>
              </w:rPr>
              <w:br/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опрос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;</w:t>
            </w:r>
          </w:p>
        </w:tc>
      </w:tr>
      <w:tr w:rsidR="00847206" w:rsidRPr="0074558E">
        <w:trPr>
          <w:trHeight w:hRule="exact" w:val="732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6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58.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847206" w:rsidRDefault="00847206" w:rsidP="006516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72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Развитие осознанности и выразительности чтения на материале небольших текстов и стихотворений. </w:t>
            </w:r>
            <w:proofErr w:type="spellStart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>Буквы</w:t>
            </w:r>
            <w:proofErr w:type="spellEnd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>обозначающие</w:t>
            </w:r>
            <w:proofErr w:type="spellEnd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>согласные</w:t>
            </w:r>
            <w:proofErr w:type="spellEnd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>звуки</w:t>
            </w:r>
            <w:proofErr w:type="spellEnd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6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AB0A46" w:rsidRDefault="00AB0A4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19.12.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6" w:after="0" w:line="262" w:lineRule="auto"/>
              <w:ind w:left="66" w:right="576"/>
              <w:rPr>
                <w:sz w:val="20"/>
                <w:szCs w:val="20"/>
              </w:rPr>
            </w:pP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Устный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74558E">
              <w:rPr>
                <w:sz w:val="20"/>
                <w:szCs w:val="20"/>
              </w:rPr>
              <w:br/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опрос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;</w:t>
            </w:r>
          </w:p>
        </w:tc>
      </w:tr>
      <w:tr w:rsidR="00847206" w:rsidRPr="0074558E">
        <w:trPr>
          <w:trHeight w:hRule="exact" w:val="734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8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59.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847206" w:rsidRDefault="00847206" w:rsidP="006516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72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Развитие осознанности и выразительности чтения на материале небольших текстов и стихотворений. </w:t>
            </w:r>
            <w:proofErr w:type="spellStart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>Буквы</w:t>
            </w:r>
            <w:proofErr w:type="spellEnd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>обозначающие</w:t>
            </w:r>
            <w:proofErr w:type="spellEnd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>согласные</w:t>
            </w:r>
            <w:proofErr w:type="spellEnd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>звуки</w:t>
            </w:r>
            <w:proofErr w:type="spellEnd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8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AB0A46" w:rsidRDefault="00AB0A4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20.12.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8" w:after="0" w:line="262" w:lineRule="auto"/>
              <w:ind w:left="66" w:right="576"/>
              <w:rPr>
                <w:sz w:val="20"/>
                <w:szCs w:val="20"/>
              </w:rPr>
            </w:pP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Устный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74558E">
              <w:rPr>
                <w:sz w:val="20"/>
                <w:szCs w:val="20"/>
              </w:rPr>
              <w:br/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опрос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;</w:t>
            </w:r>
          </w:p>
        </w:tc>
      </w:tr>
      <w:tr w:rsidR="00847206" w:rsidRPr="0074558E">
        <w:trPr>
          <w:trHeight w:hRule="exact" w:val="732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8" w:after="0" w:line="230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60.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847206" w:rsidRDefault="00847206" w:rsidP="006516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72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Знакомство с орфоэпическим чтением (при переходе к чтению целыми словами). </w:t>
            </w:r>
            <w:proofErr w:type="spellStart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>Буквы</w:t>
            </w:r>
            <w:proofErr w:type="spellEnd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>гласных</w:t>
            </w:r>
            <w:proofErr w:type="spellEnd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>как</w:t>
            </w:r>
            <w:proofErr w:type="spellEnd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>показатель</w:t>
            </w:r>
            <w:proofErr w:type="spellEnd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>твёрдости</w:t>
            </w:r>
            <w:proofErr w:type="spellEnd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 xml:space="preserve"> — </w:t>
            </w:r>
            <w:proofErr w:type="spellStart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>мягкости</w:t>
            </w:r>
            <w:proofErr w:type="spellEnd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>согласных</w:t>
            </w:r>
            <w:proofErr w:type="spellEnd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>звуков</w:t>
            </w:r>
            <w:proofErr w:type="spellEnd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8" w:after="0" w:line="230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AB0A46" w:rsidRDefault="00AB0A4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21.12.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8" w:after="0" w:line="262" w:lineRule="auto"/>
              <w:ind w:left="66" w:right="576"/>
              <w:rPr>
                <w:sz w:val="20"/>
                <w:szCs w:val="20"/>
              </w:rPr>
            </w:pP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Устный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74558E">
              <w:rPr>
                <w:sz w:val="20"/>
                <w:szCs w:val="20"/>
              </w:rPr>
              <w:br/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опрос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;</w:t>
            </w:r>
          </w:p>
        </w:tc>
      </w:tr>
      <w:tr w:rsidR="00847206" w:rsidRPr="0074558E">
        <w:trPr>
          <w:trHeight w:hRule="exact" w:val="732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6" w:after="0" w:line="230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61.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847206" w:rsidRDefault="00847206" w:rsidP="006516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72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Знакомство с орфоэпическим чтением (при переходе к чтению целыми словами). </w:t>
            </w:r>
            <w:proofErr w:type="spellStart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>Буквы</w:t>
            </w:r>
            <w:proofErr w:type="spellEnd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>гласных</w:t>
            </w:r>
            <w:proofErr w:type="spellEnd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>как</w:t>
            </w:r>
            <w:proofErr w:type="spellEnd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>показатель</w:t>
            </w:r>
            <w:proofErr w:type="spellEnd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>твёрдости</w:t>
            </w:r>
            <w:proofErr w:type="spellEnd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 xml:space="preserve"> — </w:t>
            </w:r>
            <w:proofErr w:type="spellStart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>мягкости</w:t>
            </w:r>
            <w:proofErr w:type="spellEnd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>согласных</w:t>
            </w:r>
            <w:proofErr w:type="spellEnd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>звуков</w:t>
            </w:r>
            <w:proofErr w:type="spellEnd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6" w:after="0" w:line="230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AB0A46" w:rsidRDefault="00AB0A4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22.12.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6" w:after="0" w:line="262" w:lineRule="auto"/>
              <w:ind w:left="66" w:right="576"/>
              <w:rPr>
                <w:sz w:val="20"/>
                <w:szCs w:val="20"/>
              </w:rPr>
            </w:pP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Устный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74558E">
              <w:rPr>
                <w:sz w:val="20"/>
                <w:szCs w:val="20"/>
              </w:rPr>
              <w:br/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опрос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;</w:t>
            </w:r>
          </w:p>
        </w:tc>
      </w:tr>
      <w:tr w:rsidR="00847206" w:rsidRPr="0074558E">
        <w:trPr>
          <w:trHeight w:hRule="exact" w:val="734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6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62.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847206" w:rsidRDefault="00847206" w:rsidP="006516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72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Знакомство с орфоэпическим чтением (при переходе к чтению целыми словами). </w:t>
            </w:r>
            <w:proofErr w:type="spellStart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>Буквы</w:t>
            </w:r>
            <w:proofErr w:type="spellEnd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>гласных</w:t>
            </w:r>
            <w:proofErr w:type="spellEnd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>как</w:t>
            </w:r>
            <w:proofErr w:type="spellEnd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>показатель</w:t>
            </w:r>
            <w:proofErr w:type="spellEnd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>твёрдости</w:t>
            </w:r>
            <w:proofErr w:type="spellEnd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 xml:space="preserve"> — </w:t>
            </w:r>
            <w:proofErr w:type="spellStart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>мягкости</w:t>
            </w:r>
            <w:proofErr w:type="spellEnd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>согласных</w:t>
            </w:r>
            <w:proofErr w:type="spellEnd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>звуков</w:t>
            </w:r>
            <w:proofErr w:type="spellEnd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6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AB0A46" w:rsidRDefault="00AB0A4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26.12.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6" w:after="0" w:line="262" w:lineRule="auto"/>
              <w:ind w:left="66" w:right="576"/>
              <w:rPr>
                <w:sz w:val="20"/>
                <w:szCs w:val="20"/>
              </w:rPr>
            </w:pP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Устный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74558E">
              <w:rPr>
                <w:sz w:val="20"/>
                <w:szCs w:val="20"/>
              </w:rPr>
              <w:br/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опрос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;</w:t>
            </w:r>
          </w:p>
        </w:tc>
      </w:tr>
      <w:tr w:rsidR="00847206" w:rsidRPr="0074558E" w:rsidTr="00C40EF0">
        <w:trPr>
          <w:trHeight w:hRule="exact" w:val="1106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6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63.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847206" w:rsidRDefault="00847206" w:rsidP="006516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72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Орфографическое чтение (проговаривание) как средство самоконтроля при письме под диктовку и при списывании. </w:t>
            </w:r>
            <w:proofErr w:type="spellStart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>Овладение</w:t>
            </w:r>
            <w:proofErr w:type="spellEnd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>слоговым</w:t>
            </w:r>
            <w:proofErr w:type="spellEnd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>принципом</w:t>
            </w:r>
            <w:proofErr w:type="spellEnd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>русской</w:t>
            </w:r>
            <w:proofErr w:type="spellEnd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>графики</w:t>
            </w:r>
            <w:proofErr w:type="spellEnd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6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AB0A46" w:rsidRDefault="00AB0A4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27.12.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6" w:after="0" w:line="262" w:lineRule="auto"/>
              <w:ind w:left="66" w:right="576"/>
              <w:rPr>
                <w:sz w:val="20"/>
                <w:szCs w:val="20"/>
              </w:rPr>
            </w:pP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Устный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74558E">
              <w:rPr>
                <w:sz w:val="20"/>
                <w:szCs w:val="20"/>
              </w:rPr>
              <w:br/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опрос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;</w:t>
            </w:r>
          </w:p>
        </w:tc>
      </w:tr>
      <w:tr w:rsidR="00847206" w:rsidRPr="0074558E" w:rsidTr="00C40EF0">
        <w:trPr>
          <w:trHeight w:hRule="exact" w:val="1122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8" w:after="0" w:line="230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64.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847206" w:rsidRDefault="00847206" w:rsidP="006516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72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Орфографическое чтение (проговаривание) как средство самоконтроля при письме под диктовку и при списывании. </w:t>
            </w:r>
            <w:proofErr w:type="spellStart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>Овладение</w:t>
            </w:r>
            <w:proofErr w:type="spellEnd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>слоговым</w:t>
            </w:r>
            <w:proofErr w:type="spellEnd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>принципом</w:t>
            </w:r>
            <w:proofErr w:type="spellEnd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>русской</w:t>
            </w:r>
            <w:proofErr w:type="spellEnd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>графики</w:t>
            </w:r>
            <w:proofErr w:type="spellEnd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8" w:after="0" w:line="230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AB0A46" w:rsidRDefault="00AB0A4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28.12.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8" w:after="0" w:line="262" w:lineRule="auto"/>
              <w:ind w:left="66" w:right="576"/>
              <w:rPr>
                <w:sz w:val="20"/>
                <w:szCs w:val="20"/>
              </w:rPr>
            </w:pP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Устный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74558E">
              <w:rPr>
                <w:sz w:val="20"/>
                <w:szCs w:val="20"/>
              </w:rPr>
              <w:br/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опрос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;</w:t>
            </w:r>
          </w:p>
        </w:tc>
      </w:tr>
      <w:tr w:rsidR="00847206" w:rsidRPr="0074558E" w:rsidTr="00C40EF0">
        <w:trPr>
          <w:trHeight w:hRule="exact" w:val="1138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6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65.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847206" w:rsidRDefault="00847206" w:rsidP="006516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72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Орфографическое чтение (проговаривание) как средство самоконтроля при письме под диктовку и при списывании. </w:t>
            </w:r>
            <w:proofErr w:type="spellStart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>Овладение</w:t>
            </w:r>
            <w:proofErr w:type="spellEnd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>слоговым</w:t>
            </w:r>
            <w:proofErr w:type="spellEnd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>принципом</w:t>
            </w:r>
            <w:proofErr w:type="spellEnd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>русской</w:t>
            </w:r>
            <w:proofErr w:type="spellEnd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>графики</w:t>
            </w:r>
            <w:proofErr w:type="spellEnd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6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AB0A46" w:rsidRDefault="00AB0A4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09.01.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6" w:after="0" w:line="262" w:lineRule="auto"/>
              <w:ind w:left="66" w:right="576"/>
              <w:rPr>
                <w:sz w:val="20"/>
                <w:szCs w:val="20"/>
              </w:rPr>
            </w:pP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Устный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74558E">
              <w:rPr>
                <w:sz w:val="20"/>
                <w:szCs w:val="20"/>
              </w:rPr>
              <w:br/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опрос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;</w:t>
            </w:r>
          </w:p>
        </w:tc>
      </w:tr>
      <w:tr w:rsidR="00847206" w:rsidRPr="0074558E" w:rsidTr="00C40EF0">
        <w:trPr>
          <w:trHeight w:hRule="exact" w:val="1126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8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lastRenderedPageBreak/>
              <w:t>66.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847206" w:rsidRDefault="00847206" w:rsidP="00651686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8472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Орфографическое чтение как средство самоконтроля при списывании. Функции букв, обозначающих гласный звук в открытом слоге: обозначение гласного звука и указание на твёрдость или мягкость предшествующего согласного. 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8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AB0A46" w:rsidRDefault="00AB0A4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10.01.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8" w:after="0" w:line="262" w:lineRule="auto"/>
              <w:ind w:left="66" w:right="576"/>
              <w:rPr>
                <w:sz w:val="20"/>
                <w:szCs w:val="20"/>
              </w:rPr>
            </w:pP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Устный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74558E">
              <w:rPr>
                <w:sz w:val="20"/>
                <w:szCs w:val="20"/>
              </w:rPr>
              <w:br/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опрос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;</w:t>
            </w:r>
          </w:p>
        </w:tc>
      </w:tr>
      <w:tr w:rsidR="00847206" w:rsidRPr="0074558E" w:rsidTr="00C40EF0">
        <w:trPr>
          <w:trHeight w:hRule="exact" w:val="1283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6" w:after="0" w:line="230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67.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847206" w:rsidRDefault="00847206" w:rsidP="00651686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8472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Орфографическое чтение как средство самоконтроля при списывании. Функции букв, обозначающих гласный звук в открытом слоге: обозначение гласного звука и указание на твёрдость или мягкость предшествующего согласного.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6" w:after="0" w:line="230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AB0A46" w:rsidRDefault="00AB0A4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11.01.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6" w:after="0" w:line="262" w:lineRule="auto"/>
              <w:ind w:left="66" w:right="576"/>
              <w:rPr>
                <w:sz w:val="20"/>
                <w:szCs w:val="20"/>
              </w:rPr>
            </w:pP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Устный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74558E">
              <w:rPr>
                <w:sz w:val="20"/>
                <w:szCs w:val="20"/>
              </w:rPr>
              <w:br/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опрос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;</w:t>
            </w:r>
          </w:p>
        </w:tc>
      </w:tr>
      <w:tr w:rsidR="00847206" w:rsidRPr="0074558E" w:rsidTr="00C40EF0">
        <w:trPr>
          <w:trHeight w:hRule="exact" w:val="1424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8" w:after="0" w:line="230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68.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847206" w:rsidRDefault="00847206" w:rsidP="00651686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8472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Орфографическое чтение как средство самоконтроля при списывании. Функции букв, обозначающих гласный звук в открытом слоге: обозначение гласного звука и указание на твёрдость или мягкость предшествующего согласного.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8" w:after="0" w:line="230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AB0A46" w:rsidRDefault="00AB0A4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12.01.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8" w:after="0" w:line="262" w:lineRule="auto"/>
              <w:ind w:left="66" w:right="576"/>
              <w:rPr>
                <w:sz w:val="20"/>
                <w:szCs w:val="20"/>
              </w:rPr>
            </w:pP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Устный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74558E">
              <w:rPr>
                <w:sz w:val="20"/>
                <w:szCs w:val="20"/>
              </w:rPr>
              <w:br/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опрос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;</w:t>
            </w:r>
          </w:p>
        </w:tc>
      </w:tr>
      <w:tr w:rsidR="00847206" w:rsidRPr="0074558E">
        <w:trPr>
          <w:trHeight w:hRule="exact" w:val="732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6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69.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847206" w:rsidRDefault="00847206" w:rsidP="006516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72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Орфографическое чтение (проговаривание) как средство самоконтроля при письме под диктовку. </w:t>
            </w:r>
            <w:proofErr w:type="spellStart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>Функции</w:t>
            </w:r>
            <w:proofErr w:type="spellEnd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>букв</w:t>
            </w:r>
            <w:proofErr w:type="spellEnd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 xml:space="preserve"> е, ё, ю, я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6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AB0A46" w:rsidRDefault="00AB0A4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16.01.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6" w:after="0" w:line="262" w:lineRule="auto"/>
              <w:ind w:left="66" w:right="576"/>
              <w:rPr>
                <w:sz w:val="20"/>
                <w:szCs w:val="20"/>
              </w:rPr>
            </w:pP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Устный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74558E">
              <w:rPr>
                <w:sz w:val="20"/>
                <w:szCs w:val="20"/>
              </w:rPr>
              <w:br/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опрос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;</w:t>
            </w:r>
          </w:p>
        </w:tc>
      </w:tr>
      <w:tr w:rsidR="00847206" w:rsidRPr="0074558E">
        <w:trPr>
          <w:trHeight w:hRule="exact" w:val="732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8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70.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847206" w:rsidRDefault="00847206" w:rsidP="006516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72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Орфографическое чтение (проговаривание) как средство самоконтроля при письме под диктовку.  </w:t>
            </w:r>
            <w:proofErr w:type="spellStart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>Функции</w:t>
            </w:r>
            <w:proofErr w:type="spellEnd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>букв</w:t>
            </w:r>
            <w:proofErr w:type="spellEnd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 xml:space="preserve"> е, ё, ю, я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8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AB0A46" w:rsidRDefault="00AB0A4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17.01.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8" w:after="0" w:line="262" w:lineRule="auto"/>
              <w:ind w:left="66" w:right="576"/>
              <w:rPr>
                <w:sz w:val="20"/>
                <w:szCs w:val="20"/>
              </w:rPr>
            </w:pP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Устный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74558E">
              <w:rPr>
                <w:sz w:val="20"/>
                <w:szCs w:val="20"/>
              </w:rPr>
              <w:br/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опрос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;</w:t>
            </w:r>
          </w:p>
        </w:tc>
      </w:tr>
      <w:tr w:rsidR="00847206" w:rsidRPr="0074558E">
        <w:trPr>
          <w:trHeight w:hRule="exact" w:val="734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8" w:after="0" w:line="230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71.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847206" w:rsidRDefault="00847206" w:rsidP="006516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72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Орфографическое чтение (проговаривание) как средство самоконтроля при письме под диктовку. </w:t>
            </w:r>
            <w:proofErr w:type="spellStart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>Функции</w:t>
            </w:r>
            <w:proofErr w:type="spellEnd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>букв</w:t>
            </w:r>
            <w:proofErr w:type="spellEnd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 xml:space="preserve"> е, ё, ю, я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8" w:after="0" w:line="230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AB0A46" w:rsidRDefault="00AB0A4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18.01.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8" w:after="0" w:line="262" w:lineRule="auto"/>
              <w:ind w:left="66" w:right="576"/>
              <w:rPr>
                <w:sz w:val="20"/>
                <w:szCs w:val="20"/>
              </w:rPr>
            </w:pP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Устный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74558E">
              <w:rPr>
                <w:sz w:val="20"/>
                <w:szCs w:val="20"/>
              </w:rPr>
              <w:br/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опрос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;</w:t>
            </w:r>
          </w:p>
        </w:tc>
      </w:tr>
      <w:tr w:rsidR="00847206" w:rsidRPr="0074558E" w:rsidTr="00C40EF0">
        <w:trPr>
          <w:trHeight w:hRule="exact" w:val="1063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6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72.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847206" w:rsidRDefault="00847206" w:rsidP="00C40EF0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8472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Орфографическое чтение (проговаривание) как средство самоконтроля при письме под </w:t>
            </w:r>
            <w:proofErr w:type="spellStart"/>
            <w:r w:rsidRPr="008472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диктовку</w:t>
            </w:r>
            <w:r w:rsidR="00C40EF0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</w:t>
            </w:r>
            <w:r w:rsidRPr="008472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Мягкий</w:t>
            </w:r>
            <w:proofErr w:type="spellEnd"/>
            <w:r w:rsidRPr="008472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знак как показатель мягкости предшествующего согласного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6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AB0A46" w:rsidRDefault="00AB0A4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19.01.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6" w:after="0" w:line="262" w:lineRule="auto"/>
              <w:ind w:left="66" w:right="576"/>
              <w:rPr>
                <w:sz w:val="20"/>
                <w:szCs w:val="20"/>
              </w:rPr>
            </w:pP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Устный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74558E">
              <w:rPr>
                <w:sz w:val="20"/>
                <w:szCs w:val="20"/>
              </w:rPr>
              <w:br/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опрос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;</w:t>
            </w:r>
          </w:p>
        </w:tc>
      </w:tr>
      <w:tr w:rsidR="00847206" w:rsidRPr="0074558E" w:rsidTr="00C40EF0">
        <w:trPr>
          <w:trHeight w:hRule="exact" w:val="1121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6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73.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847206" w:rsidRDefault="00847206" w:rsidP="00847206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8472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Орфографическое чтение (проговаривание) как средство самоконтроля при письме под </w:t>
            </w:r>
            <w:proofErr w:type="spellStart"/>
            <w:r w:rsidRPr="008472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диктовку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</w:t>
            </w:r>
            <w:r w:rsidRPr="008472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Мягкий</w:t>
            </w:r>
            <w:proofErr w:type="spellEnd"/>
            <w:r w:rsidRPr="008472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знак как показатель мягкости предшествующего согласного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6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AB0A46" w:rsidRDefault="00AB0A4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23.01.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6" w:after="0" w:line="262" w:lineRule="auto"/>
              <w:ind w:left="66" w:right="576"/>
              <w:rPr>
                <w:sz w:val="20"/>
                <w:szCs w:val="20"/>
              </w:rPr>
            </w:pP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Устный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74558E">
              <w:rPr>
                <w:sz w:val="20"/>
                <w:szCs w:val="20"/>
              </w:rPr>
              <w:br/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опрос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;</w:t>
            </w:r>
          </w:p>
        </w:tc>
      </w:tr>
      <w:tr w:rsidR="00847206" w:rsidRPr="0074558E">
        <w:trPr>
          <w:trHeight w:hRule="exact" w:val="103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6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74.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847206" w:rsidRDefault="00847206" w:rsidP="00847206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8472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Орфографическое чтение (проговаривание) как средство самоконтроля при письме под </w:t>
            </w:r>
            <w:proofErr w:type="spellStart"/>
            <w:r w:rsidRPr="008472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диктовку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</w:t>
            </w:r>
            <w:r w:rsidRPr="008472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Мягкий</w:t>
            </w:r>
            <w:proofErr w:type="spellEnd"/>
            <w:r w:rsidRPr="008472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знак как показатель мягкости предшествующего согласного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6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AB0A46" w:rsidRDefault="00AB0A4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24.01.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6" w:after="0" w:line="262" w:lineRule="auto"/>
              <w:ind w:left="66" w:right="576"/>
              <w:rPr>
                <w:sz w:val="20"/>
                <w:szCs w:val="20"/>
              </w:rPr>
            </w:pP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Устный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74558E">
              <w:rPr>
                <w:sz w:val="20"/>
                <w:szCs w:val="20"/>
              </w:rPr>
              <w:br/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опрос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;</w:t>
            </w:r>
          </w:p>
        </w:tc>
      </w:tr>
      <w:tr w:rsidR="00847206" w:rsidRPr="0074558E" w:rsidTr="00847206">
        <w:trPr>
          <w:trHeight w:hRule="exact" w:val="1141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6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75.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847206" w:rsidRDefault="00847206" w:rsidP="00847206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8472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Орфографическое чтение (проговаривание) как средство самоконтроля при письме под </w:t>
            </w:r>
            <w:proofErr w:type="spellStart"/>
            <w:r w:rsidRPr="008472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диктовку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</w:t>
            </w:r>
            <w:r w:rsidRPr="008472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Мягкий</w:t>
            </w:r>
            <w:proofErr w:type="spellEnd"/>
            <w:r w:rsidRPr="008472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знак как показатель мягкости предшествующего согласного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6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AB0A46" w:rsidRDefault="00AB0A4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25.01.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6" w:after="0" w:line="262" w:lineRule="auto"/>
              <w:ind w:left="66" w:right="576"/>
              <w:rPr>
                <w:sz w:val="20"/>
                <w:szCs w:val="20"/>
              </w:rPr>
            </w:pP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Устный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74558E">
              <w:rPr>
                <w:sz w:val="20"/>
                <w:szCs w:val="20"/>
              </w:rPr>
              <w:br/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опрос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;</w:t>
            </w:r>
          </w:p>
        </w:tc>
      </w:tr>
      <w:tr w:rsidR="00847206" w:rsidRPr="0074558E">
        <w:trPr>
          <w:trHeight w:hRule="exact" w:val="71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4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76.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847206" w:rsidRDefault="00847206" w:rsidP="006516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72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Развитие осознанности и выразительности чтения на материале небольших текстов и стихотворений. </w:t>
            </w:r>
            <w:proofErr w:type="spellStart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>Овладение</w:t>
            </w:r>
            <w:proofErr w:type="spellEnd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>слоговым</w:t>
            </w:r>
            <w:proofErr w:type="spellEnd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>принципом</w:t>
            </w:r>
            <w:proofErr w:type="spellEnd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>русской</w:t>
            </w:r>
            <w:proofErr w:type="spellEnd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>графики</w:t>
            </w:r>
            <w:proofErr w:type="spellEnd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4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AB0A46" w:rsidRDefault="00AB0A4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26.01.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4" w:after="0" w:line="262" w:lineRule="auto"/>
              <w:ind w:left="66" w:right="576"/>
              <w:rPr>
                <w:sz w:val="20"/>
                <w:szCs w:val="20"/>
              </w:rPr>
            </w:pP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Устный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74558E">
              <w:rPr>
                <w:sz w:val="20"/>
                <w:szCs w:val="20"/>
              </w:rPr>
              <w:br/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опрос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;</w:t>
            </w:r>
          </w:p>
        </w:tc>
      </w:tr>
    </w:tbl>
    <w:p w:rsidR="005003DC" w:rsidRPr="0074558E" w:rsidRDefault="005003DC">
      <w:pPr>
        <w:autoSpaceDE w:val="0"/>
        <w:autoSpaceDN w:val="0"/>
        <w:spacing w:after="0" w:line="14" w:lineRule="exact"/>
        <w:rPr>
          <w:sz w:val="20"/>
          <w:szCs w:val="20"/>
        </w:rPr>
      </w:pPr>
    </w:p>
    <w:tbl>
      <w:tblPr>
        <w:tblW w:w="0" w:type="auto"/>
        <w:tblInd w:w="4" w:type="dxa"/>
        <w:tblLayout w:type="fixed"/>
        <w:tblLook w:val="04A0" w:firstRow="1" w:lastRow="0" w:firstColumn="1" w:lastColumn="0" w:noHBand="0" w:noVBand="1"/>
      </w:tblPr>
      <w:tblGrid>
        <w:gridCol w:w="510"/>
        <w:gridCol w:w="4108"/>
        <w:gridCol w:w="650"/>
        <w:gridCol w:w="1430"/>
        <w:gridCol w:w="1478"/>
        <w:gridCol w:w="1028"/>
        <w:gridCol w:w="1456"/>
      </w:tblGrid>
      <w:tr w:rsidR="00847206" w:rsidRPr="0074558E">
        <w:trPr>
          <w:trHeight w:hRule="exact" w:val="732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6" w:after="0" w:line="230" w:lineRule="auto"/>
              <w:ind w:left="6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77.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847206" w:rsidRDefault="00847206" w:rsidP="006516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72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Развитие осознанности и выразительности чтения на материале небольших текстов и стихотворений. </w:t>
            </w:r>
            <w:proofErr w:type="spellStart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>Овладение</w:t>
            </w:r>
            <w:proofErr w:type="spellEnd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>слоговым</w:t>
            </w:r>
            <w:proofErr w:type="spellEnd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>принципом</w:t>
            </w:r>
            <w:proofErr w:type="spellEnd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>русской</w:t>
            </w:r>
            <w:proofErr w:type="spellEnd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>графики</w:t>
            </w:r>
            <w:proofErr w:type="spellEnd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6" w:after="0" w:line="230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AB0A46" w:rsidRDefault="00AB0A4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30.01.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6" w:after="0" w:line="262" w:lineRule="auto"/>
              <w:ind w:left="66" w:right="576"/>
              <w:rPr>
                <w:sz w:val="20"/>
                <w:szCs w:val="20"/>
              </w:rPr>
            </w:pP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Устный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74558E">
              <w:rPr>
                <w:sz w:val="20"/>
                <w:szCs w:val="20"/>
              </w:rPr>
              <w:br/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опрос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;</w:t>
            </w:r>
          </w:p>
        </w:tc>
      </w:tr>
      <w:tr w:rsidR="00847206" w:rsidRPr="0074558E">
        <w:trPr>
          <w:trHeight w:hRule="exact" w:val="732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6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78.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847206" w:rsidRDefault="00847206" w:rsidP="006516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72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Развитие осознанности и выразительности чтения на материале небольших текстов и стихотворений. </w:t>
            </w:r>
            <w:proofErr w:type="spellStart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>Овладение</w:t>
            </w:r>
            <w:proofErr w:type="spellEnd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>слоговым</w:t>
            </w:r>
            <w:proofErr w:type="spellEnd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>принципом</w:t>
            </w:r>
            <w:proofErr w:type="spellEnd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>русской</w:t>
            </w:r>
            <w:proofErr w:type="spellEnd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>графики</w:t>
            </w:r>
            <w:proofErr w:type="spellEnd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6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AB0A46" w:rsidRDefault="00AB0A4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31.01.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6" w:after="0" w:line="262" w:lineRule="auto"/>
              <w:ind w:left="66" w:right="576"/>
              <w:rPr>
                <w:sz w:val="20"/>
                <w:szCs w:val="20"/>
              </w:rPr>
            </w:pP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Устный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74558E">
              <w:rPr>
                <w:sz w:val="20"/>
                <w:szCs w:val="20"/>
              </w:rPr>
              <w:br/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опрос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;</w:t>
            </w:r>
          </w:p>
        </w:tc>
      </w:tr>
      <w:tr w:rsidR="00847206" w:rsidRPr="0074558E">
        <w:trPr>
          <w:trHeight w:hRule="exact" w:val="734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8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79.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847206" w:rsidRDefault="00847206" w:rsidP="006516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72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Чтение с интонациями и паузами в соответствии со знаками препинания. </w:t>
            </w:r>
            <w:proofErr w:type="spellStart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>Мягкий</w:t>
            </w:r>
            <w:proofErr w:type="spellEnd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>знак</w:t>
            </w:r>
            <w:proofErr w:type="spellEnd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>как</w:t>
            </w:r>
            <w:proofErr w:type="spellEnd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>показатель</w:t>
            </w:r>
            <w:proofErr w:type="spellEnd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>мягкости</w:t>
            </w:r>
            <w:proofErr w:type="spellEnd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>предшествующего</w:t>
            </w:r>
            <w:proofErr w:type="spellEnd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>согласного</w:t>
            </w:r>
            <w:proofErr w:type="spellEnd"/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8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AB0A46" w:rsidRDefault="00AB0A4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01.02.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8" w:after="0" w:line="262" w:lineRule="auto"/>
              <w:ind w:left="66" w:right="576"/>
              <w:rPr>
                <w:sz w:val="20"/>
                <w:szCs w:val="20"/>
              </w:rPr>
            </w:pP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Устный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74558E">
              <w:rPr>
                <w:sz w:val="20"/>
                <w:szCs w:val="20"/>
              </w:rPr>
              <w:br/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опрос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;</w:t>
            </w:r>
          </w:p>
        </w:tc>
      </w:tr>
      <w:tr w:rsidR="00847206" w:rsidRPr="0074558E" w:rsidTr="00C40EF0">
        <w:trPr>
          <w:trHeight w:hRule="exact" w:val="856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8" w:after="0" w:line="230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80.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847206" w:rsidRDefault="00847206" w:rsidP="006516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72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Чтение с интонациями и паузами в соответствии со знаками препинания. </w:t>
            </w:r>
            <w:proofErr w:type="spellStart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>Мягкий</w:t>
            </w:r>
            <w:proofErr w:type="spellEnd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>знак</w:t>
            </w:r>
            <w:proofErr w:type="spellEnd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>как</w:t>
            </w:r>
            <w:proofErr w:type="spellEnd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>показатель</w:t>
            </w:r>
            <w:proofErr w:type="spellEnd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>мягкости</w:t>
            </w:r>
            <w:proofErr w:type="spellEnd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>предшествующего</w:t>
            </w:r>
            <w:proofErr w:type="spellEnd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>согласного</w:t>
            </w:r>
            <w:proofErr w:type="spellEnd"/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8" w:after="0" w:line="230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AB0A46" w:rsidRDefault="00AB0A4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02.02.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8" w:after="0" w:line="262" w:lineRule="auto"/>
              <w:ind w:left="66" w:right="576"/>
              <w:rPr>
                <w:sz w:val="20"/>
                <w:szCs w:val="20"/>
              </w:rPr>
            </w:pP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Устный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74558E">
              <w:rPr>
                <w:sz w:val="20"/>
                <w:szCs w:val="20"/>
              </w:rPr>
              <w:br/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опрос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;</w:t>
            </w:r>
          </w:p>
        </w:tc>
      </w:tr>
      <w:tr w:rsidR="00847206" w:rsidRPr="0074558E" w:rsidTr="00847206">
        <w:trPr>
          <w:trHeight w:hRule="exact" w:val="1009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6" w:after="0" w:line="230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lastRenderedPageBreak/>
              <w:t>81.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847206" w:rsidRDefault="00847206" w:rsidP="00651686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847206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>Сказка народная (фольклорная) и литературная (авторская).</w:t>
            </w:r>
            <w:r w:rsidR="00930C03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  <w:r w:rsidRPr="008472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Восприятие текста произведений художественной литературы и устного народного творчества. 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6" w:after="0" w:line="230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AB0A46" w:rsidRDefault="00AB0A4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06.02.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6" w:after="0" w:line="262" w:lineRule="auto"/>
              <w:ind w:left="66" w:right="576"/>
              <w:rPr>
                <w:sz w:val="20"/>
                <w:szCs w:val="20"/>
              </w:rPr>
            </w:pP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Устный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74558E">
              <w:rPr>
                <w:sz w:val="20"/>
                <w:szCs w:val="20"/>
              </w:rPr>
              <w:br/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опрос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;</w:t>
            </w:r>
          </w:p>
        </w:tc>
      </w:tr>
      <w:tr w:rsidR="00847206" w:rsidRPr="0074558E">
        <w:trPr>
          <w:trHeight w:hRule="exact" w:val="734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6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82.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847206" w:rsidRDefault="00847206" w:rsidP="00651686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847206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 xml:space="preserve">Сказка народная (фольклорная) </w:t>
            </w:r>
            <w:r w:rsidR="00930C03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>и литературная (авторская)</w:t>
            </w:r>
            <w:r w:rsidRPr="00847206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>.</w:t>
            </w:r>
            <w:r w:rsidRPr="008472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Реальность и волшебство в сказке. 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6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AB0A46" w:rsidRDefault="00AB0A4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07.02.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6" w:after="0" w:line="262" w:lineRule="auto"/>
              <w:ind w:left="66" w:right="576"/>
              <w:rPr>
                <w:sz w:val="20"/>
                <w:szCs w:val="20"/>
              </w:rPr>
            </w:pP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Устный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74558E">
              <w:rPr>
                <w:sz w:val="20"/>
                <w:szCs w:val="20"/>
              </w:rPr>
              <w:br/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опрос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;</w:t>
            </w:r>
          </w:p>
        </w:tc>
      </w:tr>
      <w:tr w:rsidR="00847206" w:rsidRPr="0074558E" w:rsidTr="00C40EF0">
        <w:trPr>
          <w:trHeight w:hRule="exact" w:val="1078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6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83.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847206" w:rsidRDefault="00847206" w:rsidP="00651686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847206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 xml:space="preserve">Сказка народная (фольклорная) </w:t>
            </w:r>
            <w:r w:rsidR="00930C03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 xml:space="preserve">и литературная (авторская) </w:t>
            </w:r>
            <w:r w:rsidRPr="008472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Событийная сторона сказок: последовательность событий в фольклорной (народной) и литературной (авторской) сказке.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6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AB0A46" w:rsidRDefault="00AB0A4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08.02.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6" w:after="0" w:line="262" w:lineRule="auto"/>
              <w:ind w:left="66" w:right="576"/>
              <w:rPr>
                <w:sz w:val="20"/>
                <w:szCs w:val="20"/>
              </w:rPr>
            </w:pP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Устный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74558E">
              <w:rPr>
                <w:sz w:val="20"/>
                <w:szCs w:val="20"/>
              </w:rPr>
              <w:br/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опрос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;</w:t>
            </w:r>
          </w:p>
        </w:tc>
      </w:tr>
      <w:tr w:rsidR="00847206" w:rsidRPr="0074558E" w:rsidTr="00930C03">
        <w:trPr>
          <w:trHeight w:hRule="exact" w:val="766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4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84.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847206" w:rsidRDefault="00847206" w:rsidP="00930C0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847206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>Сказка народная (фольклорная) и литературная (авторская).</w:t>
            </w:r>
            <w:r w:rsidRPr="008472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Фольклорная и литературная (авторская) сказка: сходство и различия. 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4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AB0A46" w:rsidRDefault="00AB0A4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09.02.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4" w:after="0" w:line="262" w:lineRule="auto"/>
              <w:ind w:left="66" w:right="576"/>
              <w:rPr>
                <w:sz w:val="20"/>
                <w:szCs w:val="20"/>
              </w:rPr>
            </w:pP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Устный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74558E">
              <w:rPr>
                <w:sz w:val="20"/>
                <w:szCs w:val="20"/>
              </w:rPr>
              <w:br/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опрос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;</w:t>
            </w:r>
          </w:p>
        </w:tc>
      </w:tr>
      <w:tr w:rsidR="00847206" w:rsidRPr="0074558E">
        <w:trPr>
          <w:trHeight w:hRule="exact" w:val="103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8" w:after="0" w:line="230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85.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847206" w:rsidRDefault="00847206" w:rsidP="00651686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847206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>Сказка народная (фольклорная)</w:t>
            </w:r>
            <w:r w:rsidR="00930C03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 xml:space="preserve"> и литературная (авторская</w:t>
            </w:r>
            <w:proofErr w:type="gramStart"/>
            <w:r w:rsidR="00930C03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 xml:space="preserve">) </w:t>
            </w:r>
            <w:r w:rsidRPr="00847206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>.</w:t>
            </w:r>
            <w:proofErr w:type="gramEnd"/>
            <w:r w:rsidRPr="008472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Отражение сюжета в иллюстрациях. Герои сказочных произведений. </w:t>
            </w:r>
            <w:r w:rsidRPr="008472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8" w:after="0" w:line="230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AB0A46" w:rsidRDefault="00AB0A4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20.02.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8" w:after="0" w:line="262" w:lineRule="auto"/>
              <w:ind w:left="66" w:right="576"/>
              <w:rPr>
                <w:sz w:val="20"/>
                <w:szCs w:val="20"/>
              </w:rPr>
            </w:pP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Устный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74558E">
              <w:rPr>
                <w:sz w:val="20"/>
                <w:szCs w:val="20"/>
              </w:rPr>
              <w:br/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опрос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;</w:t>
            </w:r>
          </w:p>
        </w:tc>
      </w:tr>
      <w:tr w:rsidR="00847206" w:rsidRPr="0074558E">
        <w:trPr>
          <w:trHeight w:hRule="exact" w:val="103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8" w:after="0" w:line="230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86.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847206" w:rsidRDefault="00847206" w:rsidP="00847206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847206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 xml:space="preserve">Сказка народная (фольклорная) и литературная (авторская). </w:t>
            </w:r>
            <w:r w:rsidRPr="008472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Нравственные ценности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 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8" w:after="0" w:line="230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AB0A46" w:rsidRDefault="00AB0A4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21.02.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8" w:after="0" w:line="262" w:lineRule="auto"/>
              <w:ind w:left="66" w:right="576"/>
              <w:rPr>
                <w:sz w:val="20"/>
                <w:szCs w:val="20"/>
              </w:rPr>
            </w:pP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Устный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74558E">
              <w:rPr>
                <w:sz w:val="20"/>
                <w:szCs w:val="20"/>
              </w:rPr>
              <w:br/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опрос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;</w:t>
            </w:r>
          </w:p>
        </w:tc>
      </w:tr>
      <w:tr w:rsidR="00847206" w:rsidRPr="0074558E">
        <w:trPr>
          <w:trHeight w:hRule="exact" w:val="73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8" w:after="0" w:line="230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87.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847206" w:rsidRDefault="00847206" w:rsidP="00847206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847206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 xml:space="preserve">Произведения о детях и </w:t>
            </w:r>
            <w:r w:rsidR="00930C03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 xml:space="preserve">для </w:t>
            </w:r>
            <w:proofErr w:type="gramStart"/>
            <w:r w:rsidR="00930C03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 xml:space="preserve">детей </w:t>
            </w:r>
            <w:r w:rsidRPr="00847206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>.</w:t>
            </w:r>
            <w:proofErr w:type="gramEnd"/>
            <w:r w:rsidRPr="008472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Понятие «тема произведения» (общее представление). 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8" w:after="0" w:line="230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AB0A46" w:rsidRDefault="00AB0A4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22.02.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8" w:after="0" w:line="262" w:lineRule="auto"/>
              <w:ind w:left="66" w:right="576"/>
              <w:rPr>
                <w:sz w:val="20"/>
                <w:szCs w:val="20"/>
              </w:rPr>
            </w:pP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Устный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74558E">
              <w:rPr>
                <w:sz w:val="20"/>
                <w:szCs w:val="20"/>
              </w:rPr>
              <w:br/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опрос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;</w:t>
            </w:r>
          </w:p>
        </w:tc>
      </w:tr>
      <w:tr w:rsidR="00847206" w:rsidRPr="00930C03" w:rsidTr="00847206">
        <w:trPr>
          <w:trHeight w:hRule="exact" w:val="1257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90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88.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847206" w:rsidRDefault="00847206" w:rsidP="00847206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847206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>Произ</w:t>
            </w:r>
            <w:r w:rsidR="00930C03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>ведения о детях и для детей.</w:t>
            </w:r>
            <w:r w:rsidRPr="008472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Главная мысль произведения: его основная идея (чему учит? Какие качества воспитывает?). Осознание нравственно-этических понятий: друг, дружба, забота, труд 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930C03" w:rsidRDefault="00847206">
            <w:pPr>
              <w:autoSpaceDE w:val="0"/>
              <w:autoSpaceDN w:val="0"/>
              <w:spacing w:before="90" w:after="0" w:line="233" w:lineRule="auto"/>
              <w:ind w:left="66"/>
              <w:rPr>
                <w:sz w:val="20"/>
                <w:szCs w:val="20"/>
                <w:lang w:val="ru-RU"/>
              </w:rPr>
            </w:pPr>
            <w:r w:rsidRPr="00930C03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  <w:lang w:val="ru-RU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930C03" w:rsidRDefault="00847206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930C03" w:rsidRDefault="00847206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930C03" w:rsidRDefault="00AB0A4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27.02.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930C03" w:rsidRDefault="00847206">
            <w:pPr>
              <w:autoSpaceDE w:val="0"/>
              <w:autoSpaceDN w:val="0"/>
              <w:spacing w:before="90" w:after="0" w:line="262" w:lineRule="auto"/>
              <w:ind w:left="66" w:right="576"/>
              <w:rPr>
                <w:sz w:val="20"/>
                <w:szCs w:val="20"/>
                <w:lang w:val="ru-RU"/>
              </w:rPr>
            </w:pPr>
            <w:r w:rsidRPr="00930C03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  <w:lang w:val="ru-RU"/>
              </w:rPr>
              <w:t xml:space="preserve">Устный </w:t>
            </w:r>
            <w:r w:rsidRPr="00930C03">
              <w:rPr>
                <w:sz w:val="20"/>
                <w:szCs w:val="20"/>
                <w:lang w:val="ru-RU"/>
              </w:rPr>
              <w:br/>
            </w:r>
            <w:r w:rsidRPr="00930C03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  <w:lang w:val="ru-RU"/>
              </w:rPr>
              <w:t>опрос;</w:t>
            </w:r>
          </w:p>
        </w:tc>
      </w:tr>
      <w:tr w:rsidR="00847206" w:rsidRPr="0074558E" w:rsidTr="00847206">
        <w:trPr>
          <w:trHeight w:hRule="exact" w:val="1417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930C03" w:rsidRDefault="00847206">
            <w:pPr>
              <w:autoSpaceDE w:val="0"/>
              <w:autoSpaceDN w:val="0"/>
              <w:spacing w:before="86" w:after="0" w:line="233" w:lineRule="auto"/>
              <w:ind w:left="66"/>
              <w:rPr>
                <w:sz w:val="20"/>
                <w:szCs w:val="20"/>
                <w:lang w:val="ru-RU"/>
              </w:rPr>
            </w:pPr>
            <w:r w:rsidRPr="00930C03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  <w:lang w:val="ru-RU"/>
              </w:rPr>
              <w:t>89.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847206" w:rsidRDefault="00847206" w:rsidP="00651686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847206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>Произве</w:t>
            </w:r>
            <w:r w:rsidR="00930C03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>дения о детях и для детей.</w:t>
            </w:r>
            <w:r w:rsidRPr="008472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Произведения одной темы, но разных жанров: рассказ, стихотворение, сказка (общее представление  на примере произведений К. Д.</w:t>
            </w:r>
            <w:r w:rsidRPr="00847206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72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Ушинского, Л. Н.</w:t>
            </w:r>
            <w:r w:rsidRPr="00847206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72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Толстого, В. Г.</w:t>
            </w:r>
            <w:r w:rsidRPr="00847206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proofErr w:type="spellStart"/>
            <w:r w:rsidRPr="008472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Сутеева</w:t>
            </w:r>
            <w:proofErr w:type="spellEnd"/>
            <w:r w:rsidRPr="008472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).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6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AB0A46" w:rsidRDefault="00AB0A4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28.02.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6" w:after="0" w:line="262" w:lineRule="auto"/>
              <w:ind w:left="66" w:right="576"/>
              <w:rPr>
                <w:sz w:val="20"/>
                <w:szCs w:val="20"/>
              </w:rPr>
            </w:pP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Устный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74558E">
              <w:rPr>
                <w:sz w:val="20"/>
                <w:szCs w:val="20"/>
              </w:rPr>
              <w:br/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опрос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;</w:t>
            </w:r>
          </w:p>
        </w:tc>
      </w:tr>
      <w:tr w:rsidR="00847206" w:rsidRPr="0074558E" w:rsidTr="00847206">
        <w:trPr>
          <w:trHeight w:hRule="exact" w:val="1423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6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90.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847206" w:rsidRDefault="00847206" w:rsidP="00651686">
            <w:pPr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</w:pPr>
            <w:r w:rsidRPr="00847206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>Произве</w:t>
            </w:r>
            <w:r w:rsidR="00930C03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 xml:space="preserve">дения о детях и для </w:t>
            </w:r>
            <w:proofErr w:type="gramStart"/>
            <w:r w:rsidR="00930C03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>детей .</w:t>
            </w:r>
            <w:r w:rsidRPr="008472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Произведения</w:t>
            </w:r>
            <w:proofErr w:type="gramEnd"/>
            <w:r w:rsidRPr="008472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одной темы, но разных жанров: рассказ, стихотворение, сказка (общее представление  на примере произведений Е. А.</w:t>
            </w:r>
            <w:r w:rsidRPr="00847206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72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Пермяка, В. А.</w:t>
            </w:r>
            <w:r w:rsidRPr="00847206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72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Осеевой, А. Л.</w:t>
            </w:r>
            <w:r w:rsidRPr="00847206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proofErr w:type="spellStart"/>
            <w:r w:rsidRPr="008472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Барто</w:t>
            </w:r>
            <w:proofErr w:type="spellEnd"/>
            <w:r w:rsidRPr="008472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).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6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AB0A46" w:rsidRDefault="00AB0A4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01.03.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6" w:after="0" w:line="262" w:lineRule="auto"/>
              <w:ind w:left="66" w:right="576"/>
              <w:rPr>
                <w:sz w:val="20"/>
                <w:szCs w:val="20"/>
              </w:rPr>
            </w:pP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Устный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74558E">
              <w:rPr>
                <w:sz w:val="20"/>
                <w:szCs w:val="20"/>
              </w:rPr>
              <w:br/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опрос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;</w:t>
            </w:r>
          </w:p>
        </w:tc>
      </w:tr>
      <w:tr w:rsidR="00847206" w:rsidRPr="0074558E" w:rsidTr="00847206">
        <w:trPr>
          <w:trHeight w:hRule="exact" w:val="1566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6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91.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847206" w:rsidRDefault="00847206" w:rsidP="00651686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847206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>Произве</w:t>
            </w:r>
            <w:r w:rsidR="00930C03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>дения о детях и для детей.</w:t>
            </w:r>
          </w:p>
          <w:p w:rsidR="00847206" w:rsidRPr="00847206" w:rsidRDefault="00847206" w:rsidP="00651686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8472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Произведения одной темы, но разных жанров: рассказ, стихотворение, сказка (общее представление  на примере произведений  Ю. И.</w:t>
            </w:r>
            <w:r w:rsidRPr="00847206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72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Ермолаева, Р. С.</w:t>
            </w:r>
            <w:r w:rsidRPr="00847206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proofErr w:type="spellStart"/>
            <w:r w:rsidRPr="008472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Сефа</w:t>
            </w:r>
            <w:proofErr w:type="spellEnd"/>
            <w:r w:rsidRPr="008472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и др.). 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6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AB0A46" w:rsidRDefault="00AB0A4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02.03.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6" w:after="0" w:line="262" w:lineRule="auto"/>
              <w:ind w:left="66" w:right="576"/>
              <w:rPr>
                <w:sz w:val="20"/>
                <w:szCs w:val="20"/>
              </w:rPr>
            </w:pP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Устный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74558E">
              <w:rPr>
                <w:sz w:val="20"/>
                <w:szCs w:val="20"/>
              </w:rPr>
              <w:br/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опрос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;</w:t>
            </w:r>
          </w:p>
        </w:tc>
      </w:tr>
      <w:tr w:rsidR="00847206" w:rsidRPr="0074558E" w:rsidTr="00847206">
        <w:trPr>
          <w:trHeight w:hRule="exact" w:val="1148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6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92.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930C03" w:rsidRDefault="00847206" w:rsidP="00651686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847206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>Произв</w:t>
            </w:r>
            <w:r w:rsidR="00930C03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 xml:space="preserve">едения о детях и для </w:t>
            </w:r>
            <w:proofErr w:type="gramStart"/>
            <w:r w:rsidR="00930C03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>детей .</w:t>
            </w:r>
            <w:r w:rsidRPr="008472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Характеристика</w:t>
            </w:r>
            <w:proofErr w:type="gramEnd"/>
            <w:r w:rsidRPr="008472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героя произведения, общая оценка поступков. </w:t>
            </w:r>
            <w:r w:rsidRPr="00930C03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Осознание нравственно-этических понятий: друг, дружба, забота, труд  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6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AB0A46" w:rsidRDefault="00AB0A4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06.03.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6" w:after="0" w:line="262" w:lineRule="auto"/>
              <w:ind w:left="66" w:right="576"/>
              <w:rPr>
                <w:sz w:val="20"/>
                <w:szCs w:val="20"/>
              </w:rPr>
            </w:pP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Устный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74558E">
              <w:rPr>
                <w:sz w:val="20"/>
                <w:szCs w:val="20"/>
              </w:rPr>
              <w:br/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опрос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;</w:t>
            </w:r>
          </w:p>
        </w:tc>
      </w:tr>
      <w:tr w:rsidR="00847206" w:rsidRPr="0074558E" w:rsidTr="00847206">
        <w:trPr>
          <w:trHeight w:hRule="exact" w:val="838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6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93.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847206" w:rsidRDefault="00847206" w:rsidP="00651686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847206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>Произ</w:t>
            </w:r>
            <w:r w:rsidR="00930C03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 xml:space="preserve">ведения о детях и для </w:t>
            </w:r>
            <w:proofErr w:type="gramStart"/>
            <w:r w:rsidR="00930C03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 xml:space="preserve">детей </w:t>
            </w:r>
            <w:r w:rsidRPr="00847206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>.</w:t>
            </w:r>
            <w:proofErr w:type="gramEnd"/>
            <w:r w:rsidRPr="008472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Характеристика героя произведения, общая оценка поступков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6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AB0A46" w:rsidRDefault="00AB0A4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07.03.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6" w:after="0" w:line="262" w:lineRule="auto"/>
              <w:ind w:left="66" w:right="576"/>
              <w:rPr>
                <w:sz w:val="20"/>
                <w:szCs w:val="20"/>
              </w:rPr>
            </w:pP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Устный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74558E">
              <w:rPr>
                <w:sz w:val="20"/>
                <w:szCs w:val="20"/>
              </w:rPr>
              <w:br/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опрос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;</w:t>
            </w:r>
          </w:p>
        </w:tc>
      </w:tr>
    </w:tbl>
    <w:p w:rsidR="005003DC" w:rsidRPr="00AB0A46" w:rsidRDefault="005003DC">
      <w:pPr>
        <w:autoSpaceDE w:val="0"/>
        <w:autoSpaceDN w:val="0"/>
        <w:spacing w:after="0" w:line="14" w:lineRule="exact"/>
        <w:rPr>
          <w:sz w:val="20"/>
          <w:szCs w:val="20"/>
          <w:lang w:val="ru-RU"/>
        </w:rPr>
      </w:pPr>
    </w:p>
    <w:tbl>
      <w:tblPr>
        <w:tblW w:w="0" w:type="auto"/>
        <w:tblInd w:w="4" w:type="dxa"/>
        <w:tblLayout w:type="fixed"/>
        <w:tblLook w:val="04A0" w:firstRow="1" w:lastRow="0" w:firstColumn="1" w:lastColumn="0" w:noHBand="0" w:noVBand="1"/>
      </w:tblPr>
      <w:tblGrid>
        <w:gridCol w:w="510"/>
        <w:gridCol w:w="4108"/>
        <w:gridCol w:w="650"/>
        <w:gridCol w:w="1430"/>
        <w:gridCol w:w="1478"/>
        <w:gridCol w:w="1028"/>
        <w:gridCol w:w="1456"/>
      </w:tblGrid>
      <w:tr w:rsidR="00847206" w:rsidRPr="0074558E" w:rsidTr="00847206">
        <w:trPr>
          <w:trHeight w:hRule="exact" w:val="978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6" w:after="0" w:line="230" w:lineRule="auto"/>
              <w:ind w:left="6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94.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847206" w:rsidRDefault="00847206" w:rsidP="00651686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847206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>Произве</w:t>
            </w:r>
            <w:r w:rsidR="00930C03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 xml:space="preserve">дения о детях и для </w:t>
            </w:r>
            <w:proofErr w:type="gramStart"/>
            <w:r w:rsidR="00930C03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 xml:space="preserve">детей </w:t>
            </w:r>
            <w:r w:rsidRPr="00847206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>.</w:t>
            </w:r>
            <w:proofErr w:type="gramEnd"/>
            <w:r w:rsidRPr="008472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Понимание заголовка произведения, его соотношения с содержанием произведения и его идеей. 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6" w:after="0" w:line="230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AB0A46" w:rsidRDefault="00AB0A4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09.03.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6" w:after="0" w:line="262" w:lineRule="auto"/>
              <w:ind w:left="66" w:right="576"/>
              <w:rPr>
                <w:sz w:val="20"/>
                <w:szCs w:val="20"/>
              </w:rPr>
            </w:pP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Устный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74558E">
              <w:rPr>
                <w:sz w:val="20"/>
                <w:szCs w:val="20"/>
              </w:rPr>
              <w:br/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опрос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;</w:t>
            </w:r>
          </w:p>
        </w:tc>
      </w:tr>
      <w:tr w:rsidR="00847206" w:rsidRPr="00930C03" w:rsidTr="00C40EF0">
        <w:trPr>
          <w:trHeight w:hRule="exact" w:val="878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6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lastRenderedPageBreak/>
              <w:t>95.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930C03" w:rsidRDefault="00847206" w:rsidP="00651686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847206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>Произве</w:t>
            </w:r>
            <w:r w:rsidR="00930C03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 xml:space="preserve">дения о детях и для </w:t>
            </w:r>
            <w:proofErr w:type="gramStart"/>
            <w:r w:rsidR="00930C03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>детей .</w:t>
            </w:r>
            <w:proofErr w:type="gramEnd"/>
            <w:r w:rsidRPr="008472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Подбор заголовков к различным текстам. </w:t>
            </w:r>
            <w:r w:rsidRPr="00930C03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Нравственно-этическая оценка поступков героев произведения 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930C03" w:rsidRDefault="00847206">
            <w:pPr>
              <w:autoSpaceDE w:val="0"/>
              <w:autoSpaceDN w:val="0"/>
              <w:spacing w:before="86" w:after="0" w:line="233" w:lineRule="auto"/>
              <w:ind w:left="66"/>
              <w:rPr>
                <w:sz w:val="20"/>
                <w:szCs w:val="20"/>
                <w:lang w:val="ru-RU"/>
              </w:rPr>
            </w:pPr>
            <w:r w:rsidRPr="00930C03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  <w:lang w:val="ru-RU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930C03" w:rsidRDefault="00847206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930C03" w:rsidRDefault="00847206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930C03" w:rsidRDefault="00AB0A4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13.03.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930C03" w:rsidRDefault="00847206">
            <w:pPr>
              <w:autoSpaceDE w:val="0"/>
              <w:autoSpaceDN w:val="0"/>
              <w:spacing w:before="86" w:after="0" w:line="262" w:lineRule="auto"/>
              <w:ind w:left="66" w:right="576"/>
              <w:rPr>
                <w:sz w:val="20"/>
                <w:szCs w:val="20"/>
                <w:lang w:val="ru-RU"/>
              </w:rPr>
            </w:pPr>
            <w:r w:rsidRPr="00930C03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  <w:lang w:val="ru-RU"/>
              </w:rPr>
              <w:t xml:space="preserve">Устный </w:t>
            </w:r>
            <w:r w:rsidRPr="00930C03">
              <w:rPr>
                <w:sz w:val="20"/>
                <w:szCs w:val="20"/>
                <w:lang w:val="ru-RU"/>
              </w:rPr>
              <w:br/>
            </w:r>
            <w:r w:rsidRPr="00930C03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  <w:lang w:val="ru-RU"/>
              </w:rPr>
              <w:t>опрос;</w:t>
            </w:r>
          </w:p>
        </w:tc>
      </w:tr>
      <w:tr w:rsidR="00847206" w:rsidRPr="00930C03">
        <w:trPr>
          <w:trHeight w:hRule="exact" w:val="1464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930C03" w:rsidRDefault="00847206">
            <w:pPr>
              <w:autoSpaceDE w:val="0"/>
              <w:autoSpaceDN w:val="0"/>
              <w:spacing w:before="86" w:after="0" w:line="230" w:lineRule="auto"/>
              <w:ind w:left="66"/>
              <w:rPr>
                <w:sz w:val="20"/>
                <w:szCs w:val="20"/>
                <w:lang w:val="ru-RU"/>
              </w:rPr>
            </w:pPr>
            <w:r w:rsidRPr="00930C03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  <w:lang w:val="ru-RU"/>
              </w:rPr>
              <w:t>96.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847206" w:rsidRDefault="00847206" w:rsidP="00651686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847206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>Пр</w:t>
            </w:r>
            <w:r w:rsidR="00930C03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>оизведения о родной природе.</w:t>
            </w:r>
            <w:r w:rsidRPr="008472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Восприятие и самостоятельное чтение поэтических произведений о природе. Тема поэтических произведений: звуки и краски природы, времена года, человек и природа; Выразительное чтение поэзии. 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930C03" w:rsidRDefault="00847206">
            <w:pPr>
              <w:autoSpaceDE w:val="0"/>
              <w:autoSpaceDN w:val="0"/>
              <w:spacing w:before="86" w:after="0" w:line="230" w:lineRule="auto"/>
              <w:ind w:left="66"/>
              <w:rPr>
                <w:sz w:val="20"/>
                <w:szCs w:val="20"/>
                <w:lang w:val="ru-RU"/>
              </w:rPr>
            </w:pPr>
            <w:r w:rsidRPr="00930C03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  <w:lang w:val="ru-RU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930C03" w:rsidRDefault="00847206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930C03" w:rsidRDefault="00847206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930C03" w:rsidRDefault="00AB0A4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14.03.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930C03" w:rsidRDefault="00847206">
            <w:pPr>
              <w:autoSpaceDE w:val="0"/>
              <w:autoSpaceDN w:val="0"/>
              <w:spacing w:before="86" w:after="0" w:line="262" w:lineRule="auto"/>
              <w:ind w:left="66" w:right="576"/>
              <w:rPr>
                <w:sz w:val="20"/>
                <w:szCs w:val="20"/>
                <w:lang w:val="ru-RU"/>
              </w:rPr>
            </w:pPr>
            <w:r w:rsidRPr="00930C03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  <w:lang w:val="ru-RU"/>
              </w:rPr>
              <w:t xml:space="preserve">Устный </w:t>
            </w:r>
            <w:r w:rsidRPr="00930C03">
              <w:rPr>
                <w:sz w:val="20"/>
                <w:szCs w:val="20"/>
                <w:lang w:val="ru-RU"/>
              </w:rPr>
              <w:br/>
            </w:r>
            <w:r w:rsidRPr="00930C03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  <w:lang w:val="ru-RU"/>
              </w:rPr>
              <w:t>опрос;</w:t>
            </w:r>
          </w:p>
        </w:tc>
      </w:tr>
      <w:tr w:rsidR="00847206" w:rsidRPr="0074558E">
        <w:trPr>
          <w:trHeight w:hRule="exact" w:val="734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930C03" w:rsidRDefault="00847206">
            <w:pPr>
              <w:autoSpaceDE w:val="0"/>
              <w:autoSpaceDN w:val="0"/>
              <w:spacing w:before="86" w:after="0" w:line="233" w:lineRule="auto"/>
              <w:ind w:left="66"/>
              <w:rPr>
                <w:sz w:val="20"/>
                <w:szCs w:val="20"/>
                <w:lang w:val="ru-RU"/>
              </w:rPr>
            </w:pPr>
            <w:r w:rsidRPr="00930C03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  <w:lang w:val="ru-RU"/>
              </w:rPr>
              <w:t>97.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847206" w:rsidRDefault="00847206" w:rsidP="00651686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847206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>Про</w:t>
            </w:r>
            <w:r w:rsidR="00930C03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>изведения о родной природе</w:t>
            </w:r>
            <w:r w:rsidRPr="00847206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>.</w:t>
            </w:r>
            <w:r w:rsidRPr="008472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Особенности стихотворной речи, сравнение с прозаической: рифма, ритм (практическое ознакомление). 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6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AB0A46" w:rsidRDefault="00AB0A4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15.03.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6" w:after="0" w:line="262" w:lineRule="auto"/>
              <w:ind w:left="66" w:right="576"/>
              <w:rPr>
                <w:sz w:val="20"/>
                <w:szCs w:val="20"/>
              </w:rPr>
            </w:pP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Устный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74558E">
              <w:rPr>
                <w:sz w:val="20"/>
                <w:szCs w:val="20"/>
              </w:rPr>
              <w:br/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опрос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;</w:t>
            </w:r>
          </w:p>
        </w:tc>
      </w:tr>
      <w:tr w:rsidR="00847206" w:rsidRPr="0074558E" w:rsidTr="00847206">
        <w:trPr>
          <w:trHeight w:hRule="exact" w:val="766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6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98.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847206" w:rsidRDefault="00847206" w:rsidP="00651686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847206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>Про</w:t>
            </w:r>
            <w:r w:rsidR="00930C03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 xml:space="preserve">изведения о родной </w:t>
            </w:r>
            <w:proofErr w:type="gramStart"/>
            <w:r w:rsidR="00930C03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 xml:space="preserve">природе </w:t>
            </w:r>
            <w:r w:rsidRPr="00847206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>.</w:t>
            </w:r>
            <w:proofErr w:type="gramEnd"/>
            <w:r w:rsidRPr="008472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Тема поэтических произведений: звуки и краски природы, времена года, человек и природа. </w:t>
            </w:r>
            <w:r w:rsidRPr="008472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6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AB0A46" w:rsidRDefault="00AB0A4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16.03.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0C03" w:rsidRDefault="00847206" w:rsidP="00930C03">
            <w:pPr>
              <w:autoSpaceDE w:val="0"/>
              <w:autoSpaceDN w:val="0"/>
              <w:spacing w:before="86" w:after="0" w:line="271" w:lineRule="auto"/>
              <w:ind w:left="66"/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  <w:lang w:val="ru-RU"/>
              </w:rPr>
            </w:pP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Устный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74558E">
              <w:rPr>
                <w:sz w:val="20"/>
                <w:szCs w:val="20"/>
              </w:rPr>
              <w:br/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опрос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; </w:t>
            </w:r>
            <w:r w:rsidRPr="0074558E">
              <w:rPr>
                <w:sz w:val="20"/>
                <w:szCs w:val="20"/>
              </w:rPr>
              <w:br/>
            </w:r>
          </w:p>
          <w:p w:rsidR="00847206" w:rsidRPr="0074558E" w:rsidRDefault="00847206" w:rsidP="00930C03">
            <w:pPr>
              <w:autoSpaceDE w:val="0"/>
              <w:autoSpaceDN w:val="0"/>
              <w:spacing w:before="86" w:after="0" w:line="271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;</w:t>
            </w:r>
          </w:p>
        </w:tc>
      </w:tr>
      <w:tr w:rsidR="00847206" w:rsidRPr="0074558E" w:rsidTr="00847206">
        <w:trPr>
          <w:trHeight w:hRule="exact" w:val="99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6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99.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847206" w:rsidRDefault="00847206" w:rsidP="00651686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847206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>Про</w:t>
            </w:r>
            <w:r w:rsidR="00930C03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 xml:space="preserve">изведения о родной </w:t>
            </w:r>
            <w:proofErr w:type="gramStart"/>
            <w:r w:rsidR="00930C03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 xml:space="preserve">природе </w:t>
            </w:r>
            <w:r w:rsidRPr="00847206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>.</w:t>
            </w:r>
            <w:proofErr w:type="gramEnd"/>
            <w:r w:rsidRPr="008472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Настроение, которое рождает поэтическое произведение. Отражение нравственной идеи в произведении: любовь к Родине, природе родного края. 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6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8272EA" w:rsidRDefault="008272E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20.03.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6" w:after="0" w:line="262" w:lineRule="auto"/>
              <w:ind w:left="66" w:right="576"/>
              <w:rPr>
                <w:sz w:val="20"/>
                <w:szCs w:val="20"/>
              </w:rPr>
            </w:pP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Устный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74558E">
              <w:rPr>
                <w:sz w:val="20"/>
                <w:szCs w:val="20"/>
              </w:rPr>
              <w:br/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опрос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;</w:t>
            </w:r>
          </w:p>
        </w:tc>
      </w:tr>
      <w:tr w:rsidR="00847206" w:rsidRPr="0074558E" w:rsidTr="00C40EF0">
        <w:trPr>
          <w:trHeight w:hRule="exact" w:val="1282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8" w:after="0" w:line="230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100. 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C40EF0" w:rsidRDefault="00847206" w:rsidP="00651686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847206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>Про</w:t>
            </w:r>
            <w:r w:rsidR="00930C03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 xml:space="preserve">изведения о родной </w:t>
            </w:r>
            <w:proofErr w:type="gramStart"/>
            <w:r w:rsidR="00930C03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 xml:space="preserve">природе </w:t>
            </w:r>
            <w:r w:rsidRPr="00847206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>.</w:t>
            </w:r>
            <w:proofErr w:type="gramEnd"/>
            <w:r w:rsidRPr="008472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Особенности стихотворной речи, сравнение с прозаической: рифма, ритм (практическое ознакомление). </w:t>
            </w:r>
            <w:r w:rsidRPr="00C40EF0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Выразительное чтение поэзии. Роль интонации при выразительном чтении. 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8" w:after="0" w:line="230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8272EA" w:rsidRDefault="008272E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21.03.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8" w:after="0" w:line="262" w:lineRule="auto"/>
              <w:ind w:left="66" w:right="576"/>
              <w:rPr>
                <w:sz w:val="20"/>
                <w:szCs w:val="20"/>
              </w:rPr>
            </w:pP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Устный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74558E">
              <w:rPr>
                <w:sz w:val="20"/>
                <w:szCs w:val="20"/>
              </w:rPr>
              <w:br/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опрос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;</w:t>
            </w:r>
          </w:p>
        </w:tc>
      </w:tr>
      <w:tr w:rsidR="00847206" w:rsidRPr="0074558E" w:rsidTr="00C40EF0">
        <w:trPr>
          <w:trHeight w:hRule="exact" w:val="1143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6" w:after="0" w:line="230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101. 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C40EF0" w:rsidRDefault="00847206" w:rsidP="00651686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847206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 xml:space="preserve">Произведения о родной </w:t>
            </w:r>
            <w:proofErr w:type="gramStart"/>
            <w:r w:rsidR="00C410F6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 xml:space="preserve">природе </w:t>
            </w:r>
            <w:r w:rsidRPr="00847206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>.</w:t>
            </w:r>
            <w:proofErr w:type="gramEnd"/>
            <w:r w:rsidRPr="008472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Иллюстрация к произведению как отражение эмоционального отклика на произведение. </w:t>
            </w:r>
            <w:r w:rsidRPr="00C40EF0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Интонационный рисунок выразительного чтения: ритм, темп, сила голоса 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6" w:after="0" w:line="230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8272EA" w:rsidRDefault="008272E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22.03.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6" w:after="0" w:line="262" w:lineRule="auto"/>
              <w:ind w:left="66" w:right="576"/>
              <w:rPr>
                <w:sz w:val="20"/>
                <w:szCs w:val="20"/>
              </w:rPr>
            </w:pP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Устный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74558E">
              <w:rPr>
                <w:sz w:val="20"/>
                <w:szCs w:val="20"/>
              </w:rPr>
              <w:br/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опрос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;</w:t>
            </w:r>
          </w:p>
        </w:tc>
      </w:tr>
      <w:tr w:rsidR="00847206" w:rsidRPr="0074558E" w:rsidTr="00847206">
        <w:trPr>
          <w:trHeight w:hRule="exact" w:val="1247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6" w:after="0" w:line="230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102. 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847206" w:rsidRDefault="00847206" w:rsidP="00651686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847206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>Устное народное творчество</w:t>
            </w:r>
            <w:r w:rsidR="00C410F6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 xml:space="preserve"> — малые фольклорные жанры</w:t>
            </w:r>
            <w:r w:rsidRPr="00847206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>.</w:t>
            </w:r>
            <w:r w:rsidRPr="008472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Многообразие малых жанров устного народного творчества: </w:t>
            </w:r>
            <w:proofErr w:type="spellStart"/>
            <w:r w:rsidRPr="008472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потешка</w:t>
            </w:r>
            <w:proofErr w:type="spellEnd"/>
            <w:r w:rsidRPr="008472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, загадка, пословица, их назначение (веселить, потешать, играть, поучать). </w:t>
            </w:r>
            <w:r w:rsidRPr="008472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6" w:after="0" w:line="230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8272EA" w:rsidRDefault="008272E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23.03.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6" w:after="0" w:line="262" w:lineRule="auto"/>
              <w:ind w:left="66" w:right="576"/>
              <w:rPr>
                <w:sz w:val="20"/>
                <w:szCs w:val="20"/>
              </w:rPr>
            </w:pP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Устный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74558E">
              <w:rPr>
                <w:sz w:val="20"/>
                <w:szCs w:val="20"/>
              </w:rPr>
              <w:br/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опрос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;</w:t>
            </w:r>
          </w:p>
        </w:tc>
      </w:tr>
      <w:tr w:rsidR="00847206" w:rsidRPr="0074558E" w:rsidTr="00C40EF0">
        <w:trPr>
          <w:trHeight w:hRule="exact" w:val="200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8" w:after="0" w:line="230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103. 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847206" w:rsidRDefault="00847206" w:rsidP="006516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7206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 xml:space="preserve">Устное народное творчество — малые </w:t>
            </w:r>
            <w:r w:rsidR="00C410F6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>фольклорные жанры</w:t>
            </w:r>
            <w:r w:rsidRPr="00847206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>.</w:t>
            </w:r>
            <w:r w:rsidRPr="008472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Особенности разных малых фольклорных жанров. </w:t>
            </w:r>
            <w:proofErr w:type="spellStart"/>
            <w:r w:rsidRPr="008472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Потешка</w:t>
            </w:r>
            <w:proofErr w:type="spellEnd"/>
            <w:r w:rsidRPr="008472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— игровой народный фольклор. Загадки — средство воспитания живости ума, сообразительности. </w:t>
            </w:r>
            <w:proofErr w:type="spellStart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>Пословицы</w:t>
            </w:r>
            <w:proofErr w:type="spellEnd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 xml:space="preserve"> — </w:t>
            </w:r>
            <w:proofErr w:type="spellStart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>проявление</w:t>
            </w:r>
            <w:proofErr w:type="spellEnd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>народной</w:t>
            </w:r>
            <w:proofErr w:type="spellEnd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>мудрости</w:t>
            </w:r>
            <w:proofErr w:type="spellEnd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>средство</w:t>
            </w:r>
            <w:proofErr w:type="spellEnd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>воспитания</w:t>
            </w:r>
            <w:proofErr w:type="spellEnd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>понимания</w:t>
            </w:r>
            <w:proofErr w:type="spellEnd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>жизненных</w:t>
            </w:r>
            <w:proofErr w:type="spellEnd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>правил</w:t>
            </w:r>
            <w:proofErr w:type="spellEnd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8" w:after="0" w:line="230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8272EA" w:rsidRDefault="008272E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03.04.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Default="00847206">
            <w:pPr>
              <w:autoSpaceDE w:val="0"/>
              <w:autoSpaceDN w:val="0"/>
              <w:spacing w:before="88" w:after="0" w:line="262" w:lineRule="auto"/>
              <w:ind w:left="66" w:right="576"/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  <w:lang w:val="ru-RU"/>
              </w:rPr>
            </w:pP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Устный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74558E">
              <w:rPr>
                <w:sz w:val="20"/>
                <w:szCs w:val="20"/>
              </w:rPr>
              <w:br/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опрос</w:t>
            </w:r>
            <w:proofErr w:type="spellEnd"/>
          </w:p>
          <w:p w:rsidR="00847206" w:rsidRDefault="00847206">
            <w:pPr>
              <w:autoSpaceDE w:val="0"/>
              <w:autoSpaceDN w:val="0"/>
              <w:spacing w:before="88" w:after="0" w:line="262" w:lineRule="auto"/>
              <w:ind w:left="66" w:right="576"/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  <w:lang w:val="ru-RU"/>
              </w:rPr>
            </w:pPr>
          </w:p>
          <w:p w:rsidR="00847206" w:rsidRDefault="00847206">
            <w:pPr>
              <w:autoSpaceDE w:val="0"/>
              <w:autoSpaceDN w:val="0"/>
              <w:spacing w:before="88" w:after="0" w:line="262" w:lineRule="auto"/>
              <w:ind w:left="66" w:right="576"/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  <w:lang w:val="ru-RU"/>
              </w:rPr>
            </w:pPr>
          </w:p>
          <w:p w:rsidR="00847206" w:rsidRDefault="00847206">
            <w:pPr>
              <w:autoSpaceDE w:val="0"/>
              <w:autoSpaceDN w:val="0"/>
              <w:spacing w:before="88" w:after="0" w:line="262" w:lineRule="auto"/>
              <w:ind w:left="66" w:right="576"/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  <w:lang w:val="ru-RU"/>
              </w:rPr>
            </w:pPr>
          </w:p>
          <w:p w:rsidR="00847206" w:rsidRDefault="00847206">
            <w:pPr>
              <w:autoSpaceDE w:val="0"/>
              <w:autoSpaceDN w:val="0"/>
              <w:spacing w:before="88" w:after="0" w:line="262" w:lineRule="auto"/>
              <w:ind w:left="66" w:right="576"/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  <w:lang w:val="ru-RU"/>
              </w:rPr>
            </w:pPr>
          </w:p>
          <w:p w:rsidR="00847206" w:rsidRDefault="00847206">
            <w:pPr>
              <w:autoSpaceDE w:val="0"/>
              <w:autoSpaceDN w:val="0"/>
              <w:spacing w:before="88" w:after="0" w:line="262" w:lineRule="auto"/>
              <w:ind w:left="66" w:right="576"/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  <w:lang w:val="ru-RU"/>
              </w:rPr>
            </w:pPr>
          </w:p>
          <w:p w:rsidR="00847206" w:rsidRDefault="00847206">
            <w:pPr>
              <w:autoSpaceDE w:val="0"/>
              <w:autoSpaceDN w:val="0"/>
              <w:spacing w:before="88" w:after="0" w:line="262" w:lineRule="auto"/>
              <w:ind w:left="66" w:right="576"/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  <w:lang w:val="ru-RU"/>
              </w:rPr>
            </w:pPr>
          </w:p>
          <w:p w:rsidR="00847206" w:rsidRPr="0074558E" w:rsidRDefault="00847206">
            <w:pPr>
              <w:autoSpaceDE w:val="0"/>
              <w:autoSpaceDN w:val="0"/>
              <w:spacing w:before="88" w:after="0" w:line="262" w:lineRule="auto"/>
              <w:ind w:left="66" w:right="57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;</w:t>
            </w:r>
          </w:p>
        </w:tc>
      </w:tr>
      <w:tr w:rsidR="00847206" w:rsidRPr="0074558E" w:rsidTr="00C40EF0">
        <w:trPr>
          <w:trHeight w:hRule="exact" w:val="1292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8" w:after="0" w:line="230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104. 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847206" w:rsidRDefault="00847206" w:rsidP="006516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7206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>Устное народное творчество</w:t>
            </w:r>
            <w:r w:rsidR="00C410F6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 xml:space="preserve"> — малые фольклорные жанры</w:t>
            </w:r>
            <w:r w:rsidRPr="00847206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>.</w:t>
            </w:r>
            <w:r w:rsidRPr="008472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Многообразие малых жанров устного народного творчества: </w:t>
            </w:r>
            <w:proofErr w:type="spellStart"/>
            <w:r w:rsidRPr="008472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потешка</w:t>
            </w:r>
            <w:proofErr w:type="spellEnd"/>
            <w:r w:rsidRPr="008472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, загадка, пословица, их </w:t>
            </w:r>
            <w:proofErr w:type="gramStart"/>
            <w:r w:rsidRPr="008472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назначение .</w:t>
            </w:r>
            <w:proofErr w:type="gramEnd"/>
            <w:r w:rsidRPr="008472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>Выразительное</w:t>
            </w:r>
            <w:proofErr w:type="spellEnd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>чтение</w:t>
            </w:r>
            <w:proofErr w:type="spellEnd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>Смысл</w:t>
            </w:r>
            <w:proofErr w:type="spellEnd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47206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8" w:after="0" w:line="230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8272EA" w:rsidRDefault="008272E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04.04.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8" w:after="0" w:line="262" w:lineRule="auto"/>
              <w:ind w:left="66" w:right="576"/>
              <w:rPr>
                <w:sz w:val="20"/>
                <w:szCs w:val="20"/>
              </w:rPr>
            </w:pP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Устный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74558E">
              <w:rPr>
                <w:sz w:val="20"/>
                <w:szCs w:val="20"/>
              </w:rPr>
              <w:br/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опрос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;</w:t>
            </w:r>
          </w:p>
        </w:tc>
      </w:tr>
      <w:tr w:rsidR="00847206" w:rsidRPr="0074558E" w:rsidTr="00C40EF0">
        <w:trPr>
          <w:trHeight w:hRule="exact" w:val="1409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6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105. 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847206" w:rsidRDefault="00847206" w:rsidP="00651686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847206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>Устное народное творчество</w:t>
            </w:r>
            <w:r w:rsidR="00C410F6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 xml:space="preserve"> — малые фольклорные </w:t>
            </w:r>
            <w:proofErr w:type="gramStart"/>
            <w:r w:rsidR="00C410F6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 xml:space="preserve">жанры </w:t>
            </w:r>
            <w:r w:rsidRPr="00847206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>.</w:t>
            </w:r>
            <w:proofErr w:type="gramEnd"/>
            <w:r w:rsidRPr="008472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Многообразие малых жанров устного народного творчества: </w:t>
            </w:r>
            <w:proofErr w:type="spellStart"/>
            <w:r w:rsidRPr="008472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потешка</w:t>
            </w:r>
            <w:proofErr w:type="spellEnd"/>
            <w:r w:rsidRPr="008472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, загадка, пословица, их назначение, различение среди других произведений, примеры, образцы 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6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8272EA" w:rsidRDefault="008272E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05.04.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6" w:after="0" w:line="262" w:lineRule="auto"/>
              <w:ind w:left="66" w:right="576"/>
              <w:rPr>
                <w:sz w:val="20"/>
                <w:szCs w:val="20"/>
              </w:rPr>
            </w:pP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Устный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74558E">
              <w:rPr>
                <w:sz w:val="20"/>
                <w:szCs w:val="20"/>
              </w:rPr>
              <w:br/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опрос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;</w:t>
            </w:r>
          </w:p>
        </w:tc>
      </w:tr>
    </w:tbl>
    <w:p w:rsidR="005003DC" w:rsidRPr="008272EA" w:rsidRDefault="005003DC">
      <w:pPr>
        <w:autoSpaceDE w:val="0"/>
        <w:autoSpaceDN w:val="0"/>
        <w:spacing w:after="0" w:line="14" w:lineRule="exact"/>
        <w:rPr>
          <w:sz w:val="20"/>
          <w:szCs w:val="20"/>
          <w:lang w:val="ru-RU"/>
        </w:rPr>
      </w:pPr>
    </w:p>
    <w:tbl>
      <w:tblPr>
        <w:tblW w:w="0" w:type="auto"/>
        <w:tblInd w:w="4" w:type="dxa"/>
        <w:tblLayout w:type="fixed"/>
        <w:tblLook w:val="04A0" w:firstRow="1" w:lastRow="0" w:firstColumn="1" w:lastColumn="0" w:noHBand="0" w:noVBand="1"/>
      </w:tblPr>
      <w:tblGrid>
        <w:gridCol w:w="510"/>
        <w:gridCol w:w="4108"/>
        <w:gridCol w:w="650"/>
        <w:gridCol w:w="1430"/>
        <w:gridCol w:w="1478"/>
        <w:gridCol w:w="1028"/>
        <w:gridCol w:w="1456"/>
      </w:tblGrid>
      <w:tr w:rsidR="00847206" w:rsidRPr="0074558E" w:rsidTr="00847206">
        <w:trPr>
          <w:trHeight w:hRule="exact" w:val="1239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6" w:after="0" w:line="230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106. 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847206" w:rsidRDefault="00847206" w:rsidP="00651686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847206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>Произвед</w:t>
            </w:r>
            <w:r w:rsidR="00C410F6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 xml:space="preserve">ения о братьях наших </w:t>
            </w:r>
            <w:proofErr w:type="gramStart"/>
            <w:r w:rsidR="00C410F6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 xml:space="preserve">меньших </w:t>
            </w:r>
            <w:r w:rsidRPr="00847206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>.</w:t>
            </w:r>
            <w:proofErr w:type="gramEnd"/>
            <w:r w:rsidRPr="008472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Животные — герои произведений. Цель и назначение произведений о взаимоотношениях человека и животных — воспитание добрых чувств и бережного отношения к животным. 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6" w:after="0" w:line="230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8272EA" w:rsidRDefault="008272E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06.04.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6" w:after="0" w:line="262" w:lineRule="auto"/>
              <w:ind w:left="66" w:right="576"/>
              <w:rPr>
                <w:sz w:val="20"/>
                <w:szCs w:val="20"/>
              </w:rPr>
            </w:pP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Устный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74558E">
              <w:rPr>
                <w:sz w:val="20"/>
                <w:szCs w:val="20"/>
              </w:rPr>
              <w:br/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опрос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;</w:t>
            </w:r>
          </w:p>
        </w:tc>
      </w:tr>
      <w:tr w:rsidR="00847206" w:rsidRPr="0074558E" w:rsidTr="00847206">
        <w:trPr>
          <w:trHeight w:hRule="exact" w:val="113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6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lastRenderedPageBreak/>
              <w:t xml:space="preserve">107. 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847206" w:rsidRDefault="00847206" w:rsidP="00651686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847206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 xml:space="preserve">Произведения о </w:t>
            </w:r>
            <w:r w:rsidR="00C410F6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>братьях наших меньших</w:t>
            </w:r>
            <w:r w:rsidRPr="00847206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>.</w:t>
            </w:r>
            <w:r w:rsidRPr="008472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Характеристика героя: описание его внешности, поступки, речь, взаимоотношения с другими героями произведения. </w:t>
            </w:r>
            <w:r w:rsidRPr="008472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6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8272EA" w:rsidRDefault="008272E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10.04.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6" w:after="0" w:line="262" w:lineRule="auto"/>
              <w:ind w:left="66" w:right="576"/>
              <w:rPr>
                <w:sz w:val="20"/>
                <w:szCs w:val="20"/>
              </w:rPr>
            </w:pP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Устный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74558E">
              <w:rPr>
                <w:sz w:val="20"/>
                <w:szCs w:val="20"/>
              </w:rPr>
              <w:br/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опрос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;</w:t>
            </w:r>
          </w:p>
        </w:tc>
      </w:tr>
      <w:tr w:rsidR="00847206" w:rsidRPr="0074558E" w:rsidTr="00847206">
        <w:trPr>
          <w:trHeight w:hRule="exact" w:val="99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6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108. 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847206" w:rsidRDefault="00847206" w:rsidP="006516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7206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>Произвед</w:t>
            </w:r>
            <w:r w:rsidR="00C410F6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>ения о братьях наших меньших</w:t>
            </w:r>
            <w:r w:rsidRPr="00847206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>.</w:t>
            </w:r>
            <w:r w:rsidRPr="008472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Виды текстов: художественный и научно-познавательный, их сравнение. </w:t>
            </w:r>
            <w:proofErr w:type="spellStart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>Осознание</w:t>
            </w:r>
            <w:proofErr w:type="spellEnd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>нравственно-этических</w:t>
            </w:r>
            <w:proofErr w:type="spellEnd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>понятий</w:t>
            </w:r>
            <w:proofErr w:type="spellEnd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proofErr w:type="spellStart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>любовь</w:t>
            </w:r>
            <w:proofErr w:type="spellEnd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>забота</w:t>
            </w:r>
            <w:proofErr w:type="spellEnd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 xml:space="preserve"> о </w:t>
            </w:r>
            <w:proofErr w:type="spellStart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>животных</w:t>
            </w:r>
            <w:proofErr w:type="spellEnd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47206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6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8272EA" w:rsidRDefault="008272E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11.04.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6" w:after="0" w:line="262" w:lineRule="auto"/>
              <w:ind w:left="66" w:right="576"/>
              <w:rPr>
                <w:sz w:val="20"/>
                <w:szCs w:val="20"/>
              </w:rPr>
            </w:pP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Устный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74558E">
              <w:rPr>
                <w:sz w:val="20"/>
                <w:szCs w:val="20"/>
              </w:rPr>
              <w:br/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опрос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;</w:t>
            </w:r>
          </w:p>
        </w:tc>
      </w:tr>
      <w:tr w:rsidR="00847206" w:rsidRPr="0074558E" w:rsidTr="00847206">
        <w:trPr>
          <w:trHeight w:hRule="exact" w:val="1287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6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109. 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847206" w:rsidRDefault="00847206" w:rsidP="00651686">
            <w:pPr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</w:pPr>
            <w:r w:rsidRPr="00847206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>Произведе</w:t>
            </w:r>
            <w:r w:rsidR="00C410F6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 xml:space="preserve">ния о братьях наших </w:t>
            </w:r>
            <w:proofErr w:type="gramStart"/>
            <w:r w:rsidR="00C410F6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>меньших .</w:t>
            </w:r>
            <w:proofErr w:type="gramEnd"/>
          </w:p>
          <w:p w:rsidR="00847206" w:rsidRPr="00847206" w:rsidRDefault="00847206" w:rsidP="00651686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8472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Авторское отношение к герою. Осознание нравственно-этических понятий: любовь и забота о животных </w:t>
            </w:r>
            <w:r w:rsidRPr="008472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6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8272EA" w:rsidRDefault="008272E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12.04.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6" w:after="0" w:line="262" w:lineRule="auto"/>
              <w:ind w:left="66" w:right="576"/>
              <w:rPr>
                <w:sz w:val="20"/>
                <w:szCs w:val="20"/>
              </w:rPr>
            </w:pP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Устный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74558E">
              <w:rPr>
                <w:sz w:val="20"/>
                <w:szCs w:val="20"/>
              </w:rPr>
              <w:br/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опрос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;</w:t>
            </w:r>
          </w:p>
        </w:tc>
      </w:tr>
      <w:tr w:rsidR="00847206" w:rsidRPr="0074558E" w:rsidTr="00847206">
        <w:trPr>
          <w:trHeight w:hRule="exact" w:val="1264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6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110. 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847206" w:rsidRDefault="00847206" w:rsidP="006516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7206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>Произвед</w:t>
            </w:r>
            <w:r w:rsidR="00C410F6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>ения о братьях наших меньших</w:t>
            </w:r>
            <w:r w:rsidRPr="00847206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>.</w:t>
            </w:r>
            <w:r w:rsidRPr="008472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Животные — герои произведений. Характеристика героя: описание его внешности, поступки, речь, взаимоотношения с другими героями произведения. </w:t>
            </w:r>
            <w:proofErr w:type="spellStart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>Авторское</w:t>
            </w:r>
            <w:proofErr w:type="spellEnd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>отношение</w:t>
            </w:r>
            <w:proofErr w:type="spellEnd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 xml:space="preserve"> к </w:t>
            </w:r>
            <w:proofErr w:type="spellStart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>герою</w:t>
            </w:r>
            <w:proofErr w:type="spellEnd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6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8272EA" w:rsidRDefault="008272E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13.04.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6" w:after="0" w:line="262" w:lineRule="auto"/>
              <w:ind w:left="66" w:right="576"/>
              <w:rPr>
                <w:sz w:val="20"/>
                <w:szCs w:val="20"/>
              </w:rPr>
            </w:pP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Устный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74558E">
              <w:rPr>
                <w:sz w:val="20"/>
                <w:szCs w:val="20"/>
              </w:rPr>
              <w:br/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опрос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;</w:t>
            </w:r>
          </w:p>
        </w:tc>
      </w:tr>
    </w:tbl>
    <w:p w:rsidR="005003DC" w:rsidRPr="0074558E" w:rsidRDefault="005003DC">
      <w:pPr>
        <w:autoSpaceDE w:val="0"/>
        <w:autoSpaceDN w:val="0"/>
        <w:spacing w:after="0" w:line="14" w:lineRule="exact"/>
        <w:rPr>
          <w:sz w:val="20"/>
          <w:szCs w:val="20"/>
        </w:rPr>
      </w:pPr>
    </w:p>
    <w:tbl>
      <w:tblPr>
        <w:tblW w:w="0" w:type="auto"/>
        <w:tblInd w:w="4" w:type="dxa"/>
        <w:tblLayout w:type="fixed"/>
        <w:tblLook w:val="04A0" w:firstRow="1" w:lastRow="0" w:firstColumn="1" w:lastColumn="0" w:noHBand="0" w:noVBand="1"/>
      </w:tblPr>
      <w:tblGrid>
        <w:gridCol w:w="510"/>
        <w:gridCol w:w="4108"/>
        <w:gridCol w:w="650"/>
        <w:gridCol w:w="1430"/>
        <w:gridCol w:w="1478"/>
        <w:gridCol w:w="1028"/>
        <w:gridCol w:w="1456"/>
      </w:tblGrid>
      <w:tr w:rsidR="00847206" w:rsidRPr="0074558E" w:rsidTr="00847206">
        <w:trPr>
          <w:trHeight w:hRule="exact" w:val="1102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6" w:after="0" w:line="230" w:lineRule="auto"/>
              <w:ind w:left="6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111. 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847206" w:rsidRDefault="00847206" w:rsidP="00651686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847206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>Произведе</w:t>
            </w:r>
            <w:r w:rsidR="00C410F6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>ния о братьях наших меньших</w:t>
            </w:r>
            <w:r w:rsidRPr="00847206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>.</w:t>
            </w:r>
            <w:r w:rsidRPr="008472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Животные — герои произведений. Авторское отношение к герою. 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6" w:after="0" w:line="230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8272EA" w:rsidRDefault="008272E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17.04.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6" w:after="0" w:line="262" w:lineRule="auto"/>
              <w:ind w:left="66" w:right="576"/>
              <w:rPr>
                <w:sz w:val="20"/>
                <w:szCs w:val="20"/>
              </w:rPr>
            </w:pP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Устный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74558E">
              <w:rPr>
                <w:sz w:val="20"/>
                <w:szCs w:val="20"/>
              </w:rPr>
              <w:br/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опрос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;</w:t>
            </w:r>
          </w:p>
        </w:tc>
      </w:tr>
      <w:tr w:rsidR="00847206" w:rsidRPr="0074558E" w:rsidTr="00847206">
        <w:trPr>
          <w:trHeight w:hRule="exact" w:val="976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4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112. 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847206" w:rsidRDefault="00847206" w:rsidP="00651686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847206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>Произведе</w:t>
            </w:r>
            <w:r w:rsidR="00C410F6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 xml:space="preserve">ния о братьях наших </w:t>
            </w:r>
            <w:proofErr w:type="gramStart"/>
            <w:r w:rsidR="00C410F6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 xml:space="preserve">меньших </w:t>
            </w:r>
            <w:r w:rsidRPr="00847206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>.</w:t>
            </w:r>
            <w:proofErr w:type="gramEnd"/>
            <w:r w:rsidRPr="008472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Животные — герои произведений. Осознание нравственно-этических понятий: любовь и забота о животных </w:t>
            </w:r>
            <w:r w:rsidRPr="008472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4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8272EA" w:rsidRDefault="008272E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18.04.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4" w:after="0" w:line="262" w:lineRule="auto"/>
              <w:ind w:left="66" w:right="576"/>
              <w:rPr>
                <w:sz w:val="20"/>
                <w:szCs w:val="20"/>
              </w:rPr>
            </w:pP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Устный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74558E">
              <w:rPr>
                <w:sz w:val="20"/>
                <w:szCs w:val="20"/>
              </w:rPr>
              <w:br/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опрос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;</w:t>
            </w:r>
          </w:p>
        </w:tc>
      </w:tr>
      <w:tr w:rsidR="00847206" w:rsidRPr="0074558E" w:rsidTr="00847206">
        <w:trPr>
          <w:trHeight w:hRule="exact" w:val="1003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90" w:after="0" w:line="230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113. 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847206" w:rsidRDefault="00C410F6" w:rsidP="00651686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 xml:space="preserve">Произведения о </w:t>
            </w: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 xml:space="preserve">маме </w:t>
            </w:r>
            <w:r w:rsidR="00847206" w:rsidRPr="00847206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>.</w:t>
            </w:r>
            <w:proofErr w:type="gramEnd"/>
            <w:r w:rsidR="00847206" w:rsidRPr="008472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Восприятие и самостоятельное чтение </w:t>
            </w:r>
            <w:proofErr w:type="spellStart"/>
            <w:r w:rsidR="00847206" w:rsidRPr="008472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разножанровых</w:t>
            </w:r>
            <w:proofErr w:type="spellEnd"/>
            <w:r w:rsidR="00847206" w:rsidRPr="008472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произведений о маме, папе, семье Осознание и описание нравственных позиций </w:t>
            </w:r>
            <w:r w:rsidR="00847206" w:rsidRPr="008472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90" w:after="0" w:line="230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8272EA" w:rsidRDefault="008272E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19.04.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Default="00847206" w:rsidP="00930C03">
            <w:pPr>
              <w:autoSpaceDE w:val="0"/>
              <w:autoSpaceDN w:val="0"/>
              <w:spacing w:before="90" w:after="0" w:line="271" w:lineRule="auto"/>
              <w:ind w:left="66"/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  <w:lang w:val="ru-RU"/>
              </w:rPr>
            </w:pP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Устный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74558E">
              <w:rPr>
                <w:sz w:val="20"/>
                <w:szCs w:val="20"/>
              </w:rPr>
              <w:br/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опрос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; </w:t>
            </w:r>
            <w:r w:rsidRPr="0074558E">
              <w:rPr>
                <w:sz w:val="20"/>
                <w:szCs w:val="20"/>
              </w:rPr>
              <w:br/>
            </w:r>
          </w:p>
          <w:p w:rsidR="00930C03" w:rsidRPr="00930C03" w:rsidRDefault="00930C03" w:rsidP="00930C03">
            <w:pPr>
              <w:autoSpaceDE w:val="0"/>
              <w:autoSpaceDN w:val="0"/>
              <w:spacing w:before="90" w:after="0" w:line="271" w:lineRule="auto"/>
              <w:ind w:left="66"/>
              <w:rPr>
                <w:sz w:val="20"/>
                <w:szCs w:val="20"/>
                <w:lang w:val="ru-RU"/>
              </w:rPr>
            </w:pPr>
          </w:p>
        </w:tc>
      </w:tr>
      <w:tr w:rsidR="00847206" w:rsidRPr="0074558E" w:rsidTr="00847206">
        <w:trPr>
          <w:trHeight w:hRule="exact" w:val="1415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8" w:after="0" w:line="230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114. 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847206" w:rsidRDefault="00C410F6" w:rsidP="00651686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 xml:space="preserve">Произведения о </w:t>
            </w: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 xml:space="preserve">маме </w:t>
            </w:r>
            <w:r w:rsidR="00847206" w:rsidRPr="00847206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>.</w:t>
            </w:r>
            <w:proofErr w:type="gramEnd"/>
            <w:r w:rsidR="00847206" w:rsidRPr="008472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Восприятие и самостоятельное чтение </w:t>
            </w:r>
            <w:proofErr w:type="spellStart"/>
            <w:r w:rsidR="00847206" w:rsidRPr="008472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разножанровых</w:t>
            </w:r>
            <w:proofErr w:type="spellEnd"/>
            <w:r w:rsidR="00847206" w:rsidRPr="008472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произведений о маме, папе, семье. Осознание нравственно-этических понятий: чувство любви как привязанность, ответственности, проявление любви и заботы о родных людях </w:t>
            </w:r>
            <w:r w:rsidR="00847206" w:rsidRPr="008472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8" w:after="0" w:line="230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8272EA" w:rsidRDefault="008272E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20.</w:t>
            </w:r>
            <w:r w:rsidR="002A1C73">
              <w:rPr>
                <w:sz w:val="20"/>
                <w:szCs w:val="20"/>
                <w:lang w:val="ru-RU"/>
              </w:rPr>
              <w:t>04.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8" w:after="0" w:line="262" w:lineRule="auto"/>
              <w:ind w:left="66" w:right="576"/>
              <w:rPr>
                <w:sz w:val="20"/>
                <w:szCs w:val="20"/>
              </w:rPr>
            </w:pP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Устный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74558E">
              <w:rPr>
                <w:sz w:val="20"/>
                <w:szCs w:val="20"/>
              </w:rPr>
              <w:br/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опрос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;</w:t>
            </w:r>
          </w:p>
        </w:tc>
      </w:tr>
      <w:tr w:rsidR="00847206" w:rsidRPr="0074558E" w:rsidTr="00847206">
        <w:trPr>
          <w:trHeight w:hRule="exact" w:val="2839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8" w:after="0" w:line="230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115. 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847206" w:rsidRDefault="00C410F6" w:rsidP="00651686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 xml:space="preserve">Произведения о </w:t>
            </w: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 xml:space="preserve">маме </w:t>
            </w:r>
            <w:r w:rsidR="00847206" w:rsidRPr="00847206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>.</w:t>
            </w:r>
            <w:proofErr w:type="gramEnd"/>
            <w:r w:rsidR="00847206" w:rsidRPr="008472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Восприятие и самостоятельное чтение </w:t>
            </w:r>
            <w:proofErr w:type="spellStart"/>
            <w:r w:rsidR="00847206" w:rsidRPr="008472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разножанровых</w:t>
            </w:r>
            <w:proofErr w:type="spellEnd"/>
            <w:r w:rsidR="00847206" w:rsidRPr="008472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произведений о маме, папе, семье (на примере доступных произведений Е. А.</w:t>
            </w:r>
            <w:r w:rsidR="00847206" w:rsidRPr="00847206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="00847206" w:rsidRPr="008472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Благининой, А. Л.</w:t>
            </w:r>
            <w:r w:rsidR="00847206" w:rsidRPr="00847206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proofErr w:type="spellStart"/>
            <w:r w:rsidR="00847206" w:rsidRPr="008472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Барто</w:t>
            </w:r>
            <w:proofErr w:type="spellEnd"/>
            <w:r w:rsidR="00847206" w:rsidRPr="008472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, Н. Н.</w:t>
            </w:r>
            <w:r w:rsidR="00847206" w:rsidRPr="00847206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proofErr w:type="spellStart"/>
            <w:r w:rsidR="00847206" w:rsidRPr="008472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Бромлей</w:t>
            </w:r>
            <w:proofErr w:type="spellEnd"/>
            <w:r w:rsidR="00847206" w:rsidRPr="008472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, А. В. Митяева, В. Д.</w:t>
            </w:r>
            <w:r w:rsidR="00847206" w:rsidRPr="00847206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proofErr w:type="spellStart"/>
            <w:r w:rsidR="00847206" w:rsidRPr="008472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Берестова</w:t>
            </w:r>
            <w:proofErr w:type="spellEnd"/>
            <w:r w:rsidR="00847206" w:rsidRPr="008472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, Э. Э.</w:t>
            </w:r>
            <w:r w:rsidR="00847206" w:rsidRPr="00847206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proofErr w:type="spellStart"/>
            <w:r w:rsidR="00847206" w:rsidRPr="008472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Мошковской</w:t>
            </w:r>
            <w:proofErr w:type="spellEnd"/>
            <w:r w:rsidR="00847206" w:rsidRPr="008472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, Г. П.</w:t>
            </w:r>
            <w:r w:rsidR="00847206" w:rsidRPr="00847206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proofErr w:type="spellStart"/>
            <w:r w:rsidR="00847206" w:rsidRPr="008472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Виеру</w:t>
            </w:r>
            <w:proofErr w:type="spellEnd"/>
            <w:r w:rsidR="00847206" w:rsidRPr="008472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и др.). Осознание нравственно-этических </w:t>
            </w:r>
            <w:proofErr w:type="spellStart"/>
            <w:proofErr w:type="gramStart"/>
            <w:r w:rsidR="00847206" w:rsidRPr="008472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понятий:чувство</w:t>
            </w:r>
            <w:proofErr w:type="spellEnd"/>
            <w:proofErr w:type="gramEnd"/>
            <w:r w:rsidR="00847206" w:rsidRPr="008472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  <w:proofErr w:type="spellStart"/>
            <w:r w:rsidR="00847206" w:rsidRPr="008472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ответсвенности</w:t>
            </w:r>
            <w:proofErr w:type="spellEnd"/>
            <w:r w:rsidR="00847206" w:rsidRPr="008472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в семье, любви как привязанность одного человека к другому родителей к ребёнку, детей к родителям, близким), проявление любви и заботы о родных людях 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8" w:after="0" w:line="230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2A1C73" w:rsidRDefault="002A1C7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24.04.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8" w:after="0" w:line="262" w:lineRule="auto"/>
              <w:ind w:left="66" w:right="576"/>
              <w:rPr>
                <w:sz w:val="20"/>
                <w:szCs w:val="20"/>
              </w:rPr>
            </w:pP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Устный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74558E">
              <w:rPr>
                <w:sz w:val="20"/>
                <w:szCs w:val="20"/>
              </w:rPr>
              <w:br/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опрос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;</w:t>
            </w:r>
          </w:p>
        </w:tc>
      </w:tr>
    </w:tbl>
    <w:p w:rsidR="005003DC" w:rsidRPr="0074558E" w:rsidRDefault="005003DC">
      <w:pPr>
        <w:autoSpaceDE w:val="0"/>
        <w:autoSpaceDN w:val="0"/>
        <w:spacing w:after="0" w:line="14" w:lineRule="exact"/>
        <w:rPr>
          <w:sz w:val="20"/>
          <w:szCs w:val="20"/>
        </w:rPr>
      </w:pPr>
    </w:p>
    <w:tbl>
      <w:tblPr>
        <w:tblW w:w="0" w:type="auto"/>
        <w:tblInd w:w="4" w:type="dxa"/>
        <w:tblLayout w:type="fixed"/>
        <w:tblLook w:val="04A0" w:firstRow="1" w:lastRow="0" w:firstColumn="1" w:lastColumn="0" w:noHBand="0" w:noVBand="1"/>
      </w:tblPr>
      <w:tblGrid>
        <w:gridCol w:w="510"/>
        <w:gridCol w:w="4108"/>
        <w:gridCol w:w="650"/>
        <w:gridCol w:w="1430"/>
        <w:gridCol w:w="1478"/>
        <w:gridCol w:w="1028"/>
        <w:gridCol w:w="1456"/>
      </w:tblGrid>
      <w:tr w:rsidR="00847206" w:rsidRPr="0074558E" w:rsidTr="00847206">
        <w:trPr>
          <w:trHeight w:hRule="exact" w:val="1002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C40EF0" w:rsidP="00C40EF0">
            <w:pPr>
              <w:autoSpaceDE w:val="0"/>
              <w:autoSpaceDN w:val="0"/>
              <w:spacing w:before="86" w:after="0" w:line="230" w:lineRule="auto"/>
              <w:ind w:left="6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  <w:lang w:val="ru-RU"/>
              </w:rPr>
              <w:t>1</w:t>
            </w:r>
            <w:r w:rsidR="00847206"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16. 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C410F6" w:rsidRDefault="00847206" w:rsidP="00651686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847206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>Фольклорные и авторские произве</w:t>
            </w:r>
            <w:r w:rsidR="00C410F6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 xml:space="preserve">дения о чудесах и </w:t>
            </w:r>
            <w:proofErr w:type="gramStart"/>
            <w:r w:rsidR="00C410F6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 xml:space="preserve">фантазии </w:t>
            </w:r>
            <w:r w:rsidRPr="00847206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>.</w:t>
            </w:r>
            <w:proofErr w:type="gramEnd"/>
            <w:r w:rsidRPr="008472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  <w:r w:rsidRPr="00C410F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Сочетание в произведении реалистических событий с необычными, сказочными, фантастическими </w:t>
            </w:r>
            <w:r w:rsidRPr="00C410F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6" w:after="0" w:line="230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2A1C73" w:rsidRDefault="002A1C7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25.04.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6" w:after="0" w:line="262" w:lineRule="auto"/>
              <w:ind w:left="66" w:right="576"/>
              <w:rPr>
                <w:sz w:val="20"/>
                <w:szCs w:val="20"/>
              </w:rPr>
            </w:pP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Устный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74558E">
              <w:rPr>
                <w:sz w:val="20"/>
                <w:szCs w:val="20"/>
              </w:rPr>
              <w:br/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опрос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;</w:t>
            </w:r>
          </w:p>
        </w:tc>
      </w:tr>
      <w:tr w:rsidR="00847206" w:rsidRPr="0074558E" w:rsidTr="00847206">
        <w:trPr>
          <w:trHeight w:hRule="exact" w:val="1271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8" w:after="0" w:line="230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117. 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847206" w:rsidRDefault="00847206" w:rsidP="00651686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847206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>Фольклорные и авторские произве</w:t>
            </w:r>
            <w:r w:rsidR="00C410F6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 xml:space="preserve">дения о чудесах и </w:t>
            </w:r>
            <w:proofErr w:type="gramStart"/>
            <w:r w:rsidR="00C410F6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 xml:space="preserve">фантазии </w:t>
            </w:r>
            <w:r w:rsidRPr="00847206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>.</w:t>
            </w:r>
            <w:proofErr w:type="gramEnd"/>
            <w:r w:rsidRPr="008472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Способность автора произведения замечать чудесное в каждом жизненном проявлении, необычное в обыкновенных явлениях окружающего мира. </w:t>
            </w:r>
            <w:r w:rsidRPr="008472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8" w:after="0" w:line="230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2A1C73" w:rsidRDefault="002A1C7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26.04.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Default="00847206" w:rsidP="00930C03">
            <w:pPr>
              <w:autoSpaceDE w:val="0"/>
              <w:autoSpaceDN w:val="0"/>
              <w:spacing w:before="88" w:after="0" w:line="271" w:lineRule="auto"/>
              <w:ind w:left="66"/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  <w:lang w:val="ru-RU"/>
              </w:rPr>
            </w:pP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Устный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74558E">
              <w:rPr>
                <w:sz w:val="20"/>
                <w:szCs w:val="20"/>
              </w:rPr>
              <w:br/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опрос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; </w:t>
            </w:r>
            <w:r w:rsidRPr="0074558E">
              <w:rPr>
                <w:sz w:val="20"/>
                <w:szCs w:val="20"/>
              </w:rPr>
              <w:br/>
            </w:r>
          </w:p>
          <w:p w:rsidR="00930C03" w:rsidRPr="00930C03" w:rsidRDefault="00930C03" w:rsidP="00930C03">
            <w:pPr>
              <w:autoSpaceDE w:val="0"/>
              <w:autoSpaceDN w:val="0"/>
              <w:spacing w:before="88" w:after="0" w:line="271" w:lineRule="auto"/>
              <w:ind w:left="66"/>
              <w:rPr>
                <w:sz w:val="20"/>
                <w:szCs w:val="20"/>
                <w:lang w:val="ru-RU"/>
              </w:rPr>
            </w:pPr>
          </w:p>
        </w:tc>
      </w:tr>
      <w:tr w:rsidR="00847206" w:rsidRPr="0074558E">
        <w:trPr>
          <w:trHeight w:hRule="exact" w:val="732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8" w:after="0" w:line="230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118. 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C410F6" w:rsidRDefault="00847206" w:rsidP="00651686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847206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>Фольклорные и авторские произведения о чудесах и</w:t>
            </w:r>
            <w:r w:rsidR="00C410F6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 xml:space="preserve"> </w:t>
            </w:r>
            <w:proofErr w:type="gramStart"/>
            <w:r w:rsidR="00C410F6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 xml:space="preserve">фантазии </w:t>
            </w:r>
            <w:r w:rsidRPr="00847206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>.</w:t>
            </w:r>
            <w:proofErr w:type="gramEnd"/>
            <w:r w:rsidRPr="008472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  <w:r w:rsidRPr="00C410F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Создание сказок или вымышленных историй: цель, результат </w:t>
            </w:r>
            <w:r w:rsidRPr="00C410F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8" w:after="0" w:line="230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2A1C73" w:rsidRDefault="002A1C7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27.04.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8" w:after="0" w:line="262" w:lineRule="auto"/>
              <w:ind w:left="66" w:right="576"/>
              <w:rPr>
                <w:sz w:val="20"/>
                <w:szCs w:val="20"/>
              </w:rPr>
            </w:pP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Устный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74558E">
              <w:rPr>
                <w:sz w:val="20"/>
                <w:szCs w:val="20"/>
              </w:rPr>
              <w:br/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опрос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;</w:t>
            </w:r>
          </w:p>
        </w:tc>
      </w:tr>
      <w:tr w:rsidR="00847206" w:rsidRPr="0074558E" w:rsidTr="00847206">
        <w:trPr>
          <w:trHeight w:hRule="exact" w:val="1244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6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lastRenderedPageBreak/>
              <w:t xml:space="preserve">119. 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847206" w:rsidRDefault="00847206" w:rsidP="00651686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847206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>Фольклорные и авторские произве</w:t>
            </w:r>
            <w:r w:rsidR="00C410F6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 xml:space="preserve">дения о чудесах и </w:t>
            </w:r>
            <w:proofErr w:type="gramStart"/>
            <w:r w:rsidR="00C410F6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 xml:space="preserve">фантазии </w:t>
            </w:r>
            <w:r w:rsidRPr="00847206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>.</w:t>
            </w:r>
            <w:proofErr w:type="gramEnd"/>
            <w:r w:rsidRPr="008472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Сочетание в произведении реалистических событий с необычными, сказочными, фантастическими. Их цель, создание, анализ результатов. </w:t>
            </w:r>
            <w:r w:rsidRPr="008472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6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2A1C73" w:rsidRDefault="002A1C7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02.05.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6" w:after="0" w:line="262" w:lineRule="auto"/>
              <w:ind w:left="66" w:right="576"/>
              <w:rPr>
                <w:sz w:val="20"/>
                <w:szCs w:val="20"/>
              </w:rPr>
            </w:pP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Устный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74558E">
              <w:rPr>
                <w:sz w:val="20"/>
                <w:szCs w:val="20"/>
              </w:rPr>
              <w:br/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опрос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;</w:t>
            </w:r>
          </w:p>
        </w:tc>
      </w:tr>
      <w:tr w:rsidR="00847206" w:rsidRPr="00C410F6" w:rsidTr="00C410F6">
        <w:trPr>
          <w:trHeight w:hRule="exact" w:val="170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6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120. 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847206" w:rsidRDefault="00847206" w:rsidP="00651686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847206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>Библиографическая культ</w:t>
            </w:r>
            <w:r w:rsidR="00C410F6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>ура (работа детской книгой</w:t>
            </w:r>
            <w:proofErr w:type="gramStart"/>
            <w:r w:rsidR="00C410F6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>) .</w:t>
            </w:r>
            <w:proofErr w:type="gramEnd"/>
            <w:r w:rsidRPr="008472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Представление о том, что книга — источник необходимых знаний. Обложка, оглавление, иллюстрации — элементы ориентировки в книге. Умение использовать тематический каталог при выборе книг в библиотеке 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C410F6" w:rsidRDefault="00847206">
            <w:pPr>
              <w:autoSpaceDE w:val="0"/>
              <w:autoSpaceDN w:val="0"/>
              <w:spacing w:before="86" w:after="0" w:line="233" w:lineRule="auto"/>
              <w:ind w:left="66"/>
              <w:rPr>
                <w:sz w:val="20"/>
                <w:szCs w:val="20"/>
                <w:lang w:val="ru-RU"/>
              </w:rPr>
            </w:pPr>
            <w:r w:rsidRPr="00C410F6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  <w:lang w:val="ru-RU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C410F6" w:rsidRDefault="00847206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C410F6" w:rsidRDefault="00847206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C410F6" w:rsidRDefault="002A1C7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03.05.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C410F6" w:rsidRDefault="00847206">
            <w:pPr>
              <w:autoSpaceDE w:val="0"/>
              <w:autoSpaceDN w:val="0"/>
              <w:spacing w:before="86" w:after="0" w:line="262" w:lineRule="auto"/>
              <w:ind w:left="66" w:right="576"/>
              <w:rPr>
                <w:sz w:val="20"/>
                <w:szCs w:val="20"/>
                <w:lang w:val="ru-RU"/>
              </w:rPr>
            </w:pPr>
            <w:r w:rsidRPr="00C410F6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  <w:lang w:val="ru-RU"/>
              </w:rPr>
              <w:t xml:space="preserve">Устный </w:t>
            </w:r>
            <w:r w:rsidRPr="00C410F6">
              <w:rPr>
                <w:sz w:val="20"/>
                <w:szCs w:val="20"/>
                <w:lang w:val="ru-RU"/>
              </w:rPr>
              <w:br/>
            </w:r>
            <w:r w:rsidRPr="00C410F6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  <w:lang w:val="ru-RU"/>
              </w:rPr>
              <w:t>опрос;</w:t>
            </w:r>
          </w:p>
        </w:tc>
      </w:tr>
      <w:tr w:rsidR="00847206" w:rsidRPr="0074558E" w:rsidTr="00847206">
        <w:trPr>
          <w:trHeight w:hRule="exact" w:val="127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C410F6" w:rsidRDefault="00847206">
            <w:pPr>
              <w:autoSpaceDE w:val="0"/>
              <w:autoSpaceDN w:val="0"/>
              <w:spacing w:before="86" w:after="0" w:line="233" w:lineRule="auto"/>
              <w:ind w:left="66"/>
              <w:rPr>
                <w:sz w:val="20"/>
                <w:szCs w:val="20"/>
                <w:lang w:val="ru-RU"/>
              </w:rPr>
            </w:pPr>
            <w:r w:rsidRPr="00C410F6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  <w:lang w:val="ru-RU"/>
              </w:rPr>
              <w:t xml:space="preserve">121. 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847206" w:rsidRDefault="00847206" w:rsidP="006516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7206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>О Родине, героические страницы истории.</w:t>
            </w:r>
            <w:r w:rsidRPr="008472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Тема поэтических произведений: Родина, природа родного края. Настроение, которое рождает поэтическое произведение. Отражение нравственной идеи в произведении. </w:t>
            </w:r>
            <w:proofErr w:type="spellStart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>Резервный</w:t>
            </w:r>
            <w:proofErr w:type="spellEnd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>час</w:t>
            </w:r>
            <w:proofErr w:type="spellEnd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6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2A1C73" w:rsidRDefault="002A1C7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04.05.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6" w:after="0" w:line="262" w:lineRule="auto"/>
              <w:ind w:left="66" w:right="576"/>
              <w:rPr>
                <w:sz w:val="20"/>
                <w:szCs w:val="20"/>
              </w:rPr>
            </w:pP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Устный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74558E">
              <w:rPr>
                <w:sz w:val="20"/>
                <w:szCs w:val="20"/>
              </w:rPr>
              <w:br/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опрос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;</w:t>
            </w:r>
          </w:p>
        </w:tc>
      </w:tr>
      <w:tr w:rsidR="00847206" w:rsidRPr="0074558E" w:rsidTr="00847206">
        <w:trPr>
          <w:trHeight w:hRule="exact" w:val="848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6" w:after="0" w:line="230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122. 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847206" w:rsidRDefault="00847206" w:rsidP="006516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7206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>О Родине, героические страницы истории.</w:t>
            </w:r>
            <w:r w:rsidRPr="008472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Тема поэтических произведений: Родина, природа родного края. </w:t>
            </w:r>
            <w:proofErr w:type="spellStart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>Резервный</w:t>
            </w:r>
            <w:proofErr w:type="spellEnd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>час</w:t>
            </w:r>
            <w:proofErr w:type="spellEnd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47206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6" w:after="0" w:line="230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2A1C73" w:rsidRDefault="002A1C7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08.05.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6" w:after="0" w:line="262" w:lineRule="auto"/>
              <w:ind w:left="66" w:right="576"/>
              <w:rPr>
                <w:sz w:val="20"/>
                <w:szCs w:val="20"/>
              </w:rPr>
            </w:pP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Устный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74558E">
              <w:rPr>
                <w:sz w:val="20"/>
                <w:szCs w:val="20"/>
              </w:rPr>
              <w:br/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опрос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;</w:t>
            </w:r>
          </w:p>
        </w:tc>
      </w:tr>
      <w:tr w:rsidR="00847206" w:rsidRPr="0074558E" w:rsidTr="00930C03">
        <w:trPr>
          <w:trHeight w:hRule="exact" w:val="988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8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123. 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847206" w:rsidRDefault="00847206" w:rsidP="006516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7206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>О Родине, героические страницы истории.</w:t>
            </w:r>
            <w:r w:rsidRPr="008472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Тема поэтических произведений: Родина, природа родного края. </w:t>
            </w:r>
            <w:proofErr w:type="spellStart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>Отражение</w:t>
            </w:r>
            <w:proofErr w:type="spellEnd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>нравственной</w:t>
            </w:r>
            <w:proofErr w:type="spellEnd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>идеи</w:t>
            </w:r>
            <w:proofErr w:type="spellEnd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 xml:space="preserve"> в </w:t>
            </w:r>
            <w:proofErr w:type="spellStart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>произведении</w:t>
            </w:r>
            <w:proofErr w:type="spellEnd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>Резервный</w:t>
            </w:r>
            <w:proofErr w:type="spellEnd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>час</w:t>
            </w:r>
            <w:proofErr w:type="spellEnd"/>
            <w:r w:rsidRPr="0084720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47206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8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2A1C73" w:rsidRDefault="002A1C7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10.05.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7206" w:rsidRPr="0074558E" w:rsidRDefault="00847206">
            <w:pPr>
              <w:autoSpaceDE w:val="0"/>
              <w:autoSpaceDN w:val="0"/>
              <w:spacing w:before="88" w:after="0" w:line="262" w:lineRule="auto"/>
              <w:ind w:left="66" w:right="576"/>
              <w:rPr>
                <w:sz w:val="20"/>
                <w:szCs w:val="20"/>
              </w:rPr>
            </w:pP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Устный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74558E">
              <w:rPr>
                <w:sz w:val="20"/>
                <w:szCs w:val="20"/>
              </w:rPr>
              <w:br/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опрос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;</w:t>
            </w:r>
          </w:p>
        </w:tc>
      </w:tr>
    </w:tbl>
    <w:p w:rsidR="005003DC" w:rsidRPr="002A1C73" w:rsidRDefault="002A1C73">
      <w:pPr>
        <w:autoSpaceDE w:val="0"/>
        <w:autoSpaceDN w:val="0"/>
        <w:spacing w:after="0" w:line="14" w:lineRule="exac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11.05.</w:t>
      </w:r>
    </w:p>
    <w:tbl>
      <w:tblPr>
        <w:tblW w:w="0" w:type="auto"/>
        <w:tblInd w:w="4" w:type="dxa"/>
        <w:tblLayout w:type="fixed"/>
        <w:tblLook w:val="04A0" w:firstRow="1" w:lastRow="0" w:firstColumn="1" w:lastColumn="0" w:noHBand="0" w:noVBand="1"/>
      </w:tblPr>
      <w:tblGrid>
        <w:gridCol w:w="510"/>
        <w:gridCol w:w="4108"/>
        <w:gridCol w:w="650"/>
        <w:gridCol w:w="1430"/>
        <w:gridCol w:w="1478"/>
        <w:gridCol w:w="1028"/>
        <w:gridCol w:w="1456"/>
      </w:tblGrid>
      <w:tr w:rsidR="00930C03" w:rsidRPr="0074558E" w:rsidTr="00930C03">
        <w:trPr>
          <w:trHeight w:hRule="exact" w:val="974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0C03" w:rsidRPr="0074558E" w:rsidRDefault="00930C03">
            <w:pPr>
              <w:autoSpaceDE w:val="0"/>
              <w:autoSpaceDN w:val="0"/>
              <w:spacing w:before="86" w:after="0" w:line="230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124. 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0C03" w:rsidRPr="00930C03" w:rsidRDefault="00930C03" w:rsidP="006516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0C03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>Творчество великих поэтов и писателей.</w:t>
            </w:r>
            <w:r w:rsidRPr="00930C03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Герои произведений. Структура текстов. Осознание нравственно-этических понятий. </w:t>
            </w:r>
            <w:proofErr w:type="spellStart"/>
            <w:r w:rsidRPr="00930C03">
              <w:rPr>
                <w:rFonts w:ascii="Times New Roman" w:hAnsi="Times New Roman" w:cs="Times New Roman"/>
                <w:sz w:val="18"/>
                <w:szCs w:val="18"/>
              </w:rPr>
              <w:t>Резервный</w:t>
            </w:r>
            <w:proofErr w:type="spellEnd"/>
            <w:r w:rsidRPr="00930C0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30C03">
              <w:rPr>
                <w:rFonts w:ascii="Times New Roman" w:hAnsi="Times New Roman" w:cs="Times New Roman"/>
                <w:sz w:val="18"/>
                <w:szCs w:val="18"/>
              </w:rPr>
              <w:t>час</w:t>
            </w:r>
            <w:proofErr w:type="spellEnd"/>
            <w:r w:rsidRPr="00930C0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30C03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0C03" w:rsidRPr="0074558E" w:rsidRDefault="00930C03">
            <w:pPr>
              <w:autoSpaceDE w:val="0"/>
              <w:autoSpaceDN w:val="0"/>
              <w:spacing w:before="86" w:after="0" w:line="230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0C03" w:rsidRPr="0074558E" w:rsidRDefault="00930C03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0C03" w:rsidRPr="0074558E" w:rsidRDefault="00930C03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0C03" w:rsidRPr="002A1C73" w:rsidRDefault="002A1C7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11.05.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0C03" w:rsidRDefault="00930C03" w:rsidP="00930C03">
            <w:pPr>
              <w:autoSpaceDE w:val="0"/>
              <w:autoSpaceDN w:val="0"/>
              <w:spacing w:before="86" w:after="0" w:line="271" w:lineRule="auto"/>
              <w:ind w:left="66"/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  <w:lang w:val="ru-RU"/>
              </w:rPr>
            </w:pP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Устный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74558E">
              <w:rPr>
                <w:sz w:val="20"/>
                <w:szCs w:val="20"/>
              </w:rPr>
              <w:br/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опрос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; </w:t>
            </w:r>
            <w:r w:rsidRPr="0074558E">
              <w:rPr>
                <w:sz w:val="20"/>
                <w:szCs w:val="20"/>
              </w:rPr>
              <w:br/>
            </w:r>
          </w:p>
          <w:p w:rsidR="00930C03" w:rsidRPr="00930C03" w:rsidRDefault="00930C03" w:rsidP="00930C03">
            <w:pPr>
              <w:autoSpaceDE w:val="0"/>
              <w:autoSpaceDN w:val="0"/>
              <w:spacing w:before="86" w:after="0" w:line="271" w:lineRule="auto"/>
              <w:ind w:left="66"/>
              <w:rPr>
                <w:sz w:val="20"/>
                <w:szCs w:val="20"/>
                <w:lang w:val="ru-RU"/>
              </w:rPr>
            </w:pPr>
          </w:p>
        </w:tc>
      </w:tr>
      <w:tr w:rsidR="00930C03" w:rsidRPr="0074558E" w:rsidTr="00930C03">
        <w:trPr>
          <w:trHeight w:hRule="exact" w:val="1271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0C03" w:rsidRPr="0074558E" w:rsidRDefault="00930C03">
            <w:pPr>
              <w:autoSpaceDE w:val="0"/>
              <w:autoSpaceDN w:val="0"/>
              <w:spacing w:before="86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125. 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0C03" w:rsidRPr="00930C03" w:rsidRDefault="00930C03" w:rsidP="006516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0C03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>Творчество великих поэтов и писателей.</w:t>
            </w:r>
            <w:r w:rsidRPr="00930C03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Характеристика героя: описание его внешности, поступки, речь, взаимоотношения с другими героями произведения. </w:t>
            </w:r>
            <w:proofErr w:type="spellStart"/>
            <w:r w:rsidRPr="00930C03">
              <w:rPr>
                <w:rFonts w:ascii="Times New Roman" w:hAnsi="Times New Roman" w:cs="Times New Roman"/>
                <w:sz w:val="18"/>
                <w:szCs w:val="18"/>
              </w:rPr>
              <w:t>Авторы</w:t>
            </w:r>
            <w:proofErr w:type="spellEnd"/>
            <w:r w:rsidRPr="00930C03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930C03">
              <w:rPr>
                <w:rFonts w:ascii="Times New Roman" w:hAnsi="Times New Roman" w:cs="Times New Roman"/>
                <w:sz w:val="18"/>
                <w:szCs w:val="18"/>
              </w:rPr>
              <w:t>авторское</w:t>
            </w:r>
            <w:proofErr w:type="spellEnd"/>
            <w:r w:rsidRPr="00930C0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30C03">
              <w:rPr>
                <w:rFonts w:ascii="Times New Roman" w:hAnsi="Times New Roman" w:cs="Times New Roman"/>
                <w:sz w:val="18"/>
                <w:szCs w:val="18"/>
              </w:rPr>
              <w:t>отношение</w:t>
            </w:r>
            <w:proofErr w:type="spellEnd"/>
            <w:r w:rsidRPr="00930C03">
              <w:rPr>
                <w:rFonts w:ascii="Times New Roman" w:hAnsi="Times New Roman" w:cs="Times New Roman"/>
                <w:sz w:val="18"/>
                <w:szCs w:val="18"/>
              </w:rPr>
              <w:t xml:space="preserve"> к </w:t>
            </w:r>
            <w:proofErr w:type="spellStart"/>
            <w:r w:rsidRPr="00930C03">
              <w:rPr>
                <w:rFonts w:ascii="Times New Roman" w:hAnsi="Times New Roman" w:cs="Times New Roman"/>
                <w:sz w:val="18"/>
                <w:szCs w:val="18"/>
              </w:rPr>
              <w:t>героям</w:t>
            </w:r>
            <w:proofErr w:type="spellEnd"/>
            <w:r w:rsidRPr="00930C0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30C03">
              <w:rPr>
                <w:rFonts w:ascii="Times New Roman" w:hAnsi="Times New Roman" w:cs="Times New Roman"/>
                <w:sz w:val="18"/>
                <w:szCs w:val="18"/>
              </w:rPr>
              <w:t>произведения</w:t>
            </w:r>
            <w:proofErr w:type="spellEnd"/>
            <w:r w:rsidRPr="00930C03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930C03">
              <w:rPr>
                <w:rFonts w:ascii="Times New Roman" w:hAnsi="Times New Roman" w:cs="Times New Roman"/>
                <w:sz w:val="18"/>
                <w:szCs w:val="18"/>
              </w:rPr>
              <w:t>Резервный</w:t>
            </w:r>
            <w:proofErr w:type="spellEnd"/>
            <w:r w:rsidRPr="00930C0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30C03">
              <w:rPr>
                <w:rFonts w:ascii="Times New Roman" w:hAnsi="Times New Roman" w:cs="Times New Roman"/>
                <w:sz w:val="18"/>
                <w:szCs w:val="18"/>
              </w:rPr>
              <w:t>час</w:t>
            </w:r>
            <w:proofErr w:type="spellEnd"/>
            <w:r w:rsidRPr="00930C0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30C03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0C03" w:rsidRPr="0074558E" w:rsidRDefault="00930C03">
            <w:pPr>
              <w:autoSpaceDE w:val="0"/>
              <w:autoSpaceDN w:val="0"/>
              <w:spacing w:before="86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0C03" w:rsidRPr="0074558E" w:rsidRDefault="00930C03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0C03" w:rsidRPr="0074558E" w:rsidRDefault="00930C03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0C03" w:rsidRPr="002A1C73" w:rsidRDefault="002A1C7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15.05.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0C03" w:rsidRPr="0074558E" w:rsidRDefault="00930C03">
            <w:pPr>
              <w:autoSpaceDE w:val="0"/>
              <w:autoSpaceDN w:val="0"/>
              <w:spacing w:before="86" w:after="0" w:line="262" w:lineRule="auto"/>
              <w:ind w:left="66" w:right="576"/>
              <w:rPr>
                <w:sz w:val="20"/>
                <w:szCs w:val="20"/>
              </w:rPr>
            </w:pP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Устный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74558E">
              <w:rPr>
                <w:sz w:val="20"/>
                <w:szCs w:val="20"/>
              </w:rPr>
              <w:br/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опрос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;</w:t>
            </w:r>
          </w:p>
        </w:tc>
      </w:tr>
      <w:tr w:rsidR="00930C03" w:rsidRPr="0074558E" w:rsidTr="00930C03">
        <w:trPr>
          <w:trHeight w:hRule="exact" w:val="85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0C03" w:rsidRPr="0074558E" w:rsidRDefault="00930C03">
            <w:pPr>
              <w:autoSpaceDE w:val="0"/>
              <w:autoSpaceDN w:val="0"/>
              <w:spacing w:before="84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126. 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0C03" w:rsidRPr="00930C03" w:rsidRDefault="00930C03" w:rsidP="006516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0C03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>Творчество великих поэтов и писателей.</w:t>
            </w:r>
            <w:r w:rsidRPr="00930C03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Тема произведения, герои произведений. Отношение к героям произведений. </w:t>
            </w:r>
            <w:proofErr w:type="spellStart"/>
            <w:r w:rsidRPr="00930C03">
              <w:rPr>
                <w:rFonts w:ascii="Times New Roman" w:hAnsi="Times New Roman" w:cs="Times New Roman"/>
                <w:sz w:val="18"/>
                <w:szCs w:val="18"/>
              </w:rPr>
              <w:t>Резервный</w:t>
            </w:r>
            <w:proofErr w:type="spellEnd"/>
            <w:r w:rsidRPr="00930C0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30C03">
              <w:rPr>
                <w:rFonts w:ascii="Times New Roman" w:hAnsi="Times New Roman" w:cs="Times New Roman"/>
                <w:sz w:val="18"/>
                <w:szCs w:val="18"/>
              </w:rPr>
              <w:t>час</w:t>
            </w:r>
            <w:proofErr w:type="spellEnd"/>
            <w:r w:rsidRPr="00930C0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30C03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0C03" w:rsidRPr="0074558E" w:rsidRDefault="00930C03">
            <w:pPr>
              <w:autoSpaceDE w:val="0"/>
              <w:autoSpaceDN w:val="0"/>
              <w:spacing w:before="84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0C03" w:rsidRPr="0074558E" w:rsidRDefault="00930C03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0C03" w:rsidRPr="0074558E" w:rsidRDefault="00930C03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0C03" w:rsidRPr="002A1C73" w:rsidRDefault="002A1C7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16.05.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0C03" w:rsidRPr="0074558E" w:rsidRDefault="00930C03">
            <w:pPr>
              <w:autoSpaceDE w:val="0"/>
              <w:autoSpaceDN w:val="0"/>
              <w:spacing w:before="84" w:after="0" w:line="262" w:lineRule="auto"/>
              <w:ind w:left="66" w:right="576"/>
              <w:rPr>
                <w:sz w:val="20"/>
                <w:szCs w:val="20"/>
              </w:rPr>
            </w:pP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Устный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74558E">
              <w:rPr>
                <w:sz w:val="20"/>
                <w:szCs w:val="20"/>
              </w:rPr>
              <w:br/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опрос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;</w:t>
            </w:r>
          </w:p>
        </w:tc>
      </w:tr>
      <w:tr w:rsidR="00930C03" w:rsidRPr="0074558E" w:rsidTr="00930C03">
        <w:trPr>
          <w:trHeight w:hRule="exact" w:val="2124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0C03" w:rsidRPr="0074558E" w:rsidRDefault="00930C03">
            <w:pPr>
              <w:autoSpaceDE w:val="0"/>
              <w:autoSpaceDN w:val="0"/>
              <w:spacing w:before="86" w:after="0" w:line="230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127. 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0C03" w:rsidRPr="00930C03" w:rsidRDefault="00930C03" w:rsidP="00651686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30C03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>Творчество великих поэтов и писателей.</w:t>
            </w:r>
            <w:r w:rsidRPr="00930C03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Восприятие и самостоятельное чтение произведений (на примере доступных произведений А. С.</w:t>
            </w:r>
            <w:r w:rsidRPr="00930C03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930C03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Пушкина, Ф. И.</w:t>
            </w:r>
            <w:r w:rsidRPr="00930C03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930C03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Тютчева, С. А.</w:t>
            </w:r>
            <w:r w:rsidRPr="00930C03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930C03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Есенина, А. Н.</w:t>
            </w:r>
            <w:r w:rsidRPr="00930C03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930C03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Плещеева, Е. А.</w:t>
            </w:r>
            <w:r w:rsidRPr="00930C03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930C03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Баратынского, И. С.</w:t>
            </w:r>
            <w:r w:rsidRPr="00930C03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930C03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Никитина, Е. Ф.</w:t>
            </w:r>
            <w:r w:rsidRPr="00930C03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930C03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Трутневой, А. Л.</w:t>
            </w:r>
            <w:r w:rsidRPr="00930C03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proofErr w:type="spellStart"/>
            <w:r w:rsidRPr="00930C03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Барто</w:t>
            </w:r>
            <w:proofErr w:type="spellEnd"/>
            <w:r w:rsidRPr="00930C03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, С. Я.</w:t>
            </w:r>
            <w:r w:rsidRPr="00930C03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930C03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Маршака). Выразительное чтение поэзии. Роль интонации при выразительном чтении. Резервный час </w:t>
            </w:r>
            <w:r w:rsidRPr="00930C03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0C03" w:rsidRPr="0074558E" w:rsidRDefault="00930C03">
            <w:pPr>
              <w:autoSpaceDE w:val="0"/>
              <w:autoSpaceDN w:val="0"/>
              <w:spacing w:before="86" w:after="0" w:line="230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0C03" w:rsidRPr="0074558E" w:rsidRDefault="00930C03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0C03" w:rsidRPr="0074558E" w:rsidRDefault="00930C03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0C03" w:rsidRPr="002A1C73" w:rsidRDefault="002A1C7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17.05.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0C03" w:rsidRDefault="00930C03" w:rsidP="00930C03">
            <w:pPr>
              <w:autoSpaceDE w:val="0"/>
              <w:autoSpaceDN w:val="0"/>
              <w:spacing w:before="86" w:after="0" w:line="271" w:lineRule="auto"/>
              <w:ind w:left="66"/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  <w:lang w:val="ru-RU"/>
              </w:rPr>
            </w:pP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Устный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74558E">
              <w:rPr>
                <w:sz w:val="20"/>
                <w:szCs w:val="20"/>
              </w:rPr>
              <w:br/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опрос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; </w:t>
            </w:r>
            <w:r w:rsidRPr="0074558E">
              <w:rPr>
                <w:sz w:val="20"/>
                <w:szCs w:val="20"/>
              </w:rPr>
              <w:br/>
            </w:r>
          </w:p>
          <w:p w:rsidR="00930C03" w:rsidRPr="00930C03" w:rsidRDefault="00930C03" w:rsidP="00930C03">
            <w:pPr>
              <w:autoSpaceDE w:val="0"/>
              <w:autoSpaceDN w:val="0"/>
              <w:spacing w:before="86" w:after="0" w:line="271" w:lineRule="auto"/>
              <w:ind w:left="66"/>
              <w:rPr>
                <w:sz w:val="20"/>
                <w:szCs w:val="20"/>
                <w:lang w:val="ru-RU"/>
              </w:rPr>
            </w:pPr>
          </w:p>
        </w:tc>
      </w:tr>
      <w:tr w:rsidR="00930C03" w:rsidRPr="0074558E" w:rsidTr="00930C03">
        <w:trPr>
          <w:trHeight w:hRule="exact" w:val="2133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0C03" w:rsidRPr="0074558E" w:rsidRDefault="00930C03">
            <w:pPr>
              <w:autoSpaceDE w:val="0"/>
              <w:autoSpaceDN w:val="0"/>
              <w:spacing w:before="86" w:after="0" w:line="230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128. 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0C03" w:rsidRPr="00930C03" w:rsidRDefault="00930C03" w:rsidP="006516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0C03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>Творчество великих поэтов и писателей</w:t>
            </w:r>
            <w:r w:rsidRPr="00930C03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 Восприятие и самостоятельное чтение произведений (на примере доступных произведений А. С.</w:t>
            </w:r>
            <w:r w:rsidRPr="00930C03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930C03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Пушкина, Ф. И.</w:t>
            </w:r>
            <w:r w:rsidRPr="00930C03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930C03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Тютчева, С. А.</w:t>
            </w:r>
            <w:r w:rsidRPr="00930C03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930C03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Есенина, А. Н.</w:t>
            </w:r>
            <w:r w:rsidRPr="00930C03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930C03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Плещеева, Е. А.</w:t>
            </w:r>
            <w:r w:rsidRPr="00930C03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930C03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Баратынского, И. С.</w:t>
            </w:r>
            <w:r w:rsidRPr="00930C03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930C03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Никитина, Е. Ф.</w:t>
            </w:r>
            <w:r w:rsidRPr="00930C03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930C03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Трутневой, А. Л.</w:t>
            </w:r>
            <w:r w:rsidRPr="00930C03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proofErr w:type="spellStart"/>
            <w:r w:rsidRPr="00930C03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Барто</w:t>
            </w:r>
            <w:proofErr w:type="spellEnd"/>
            <w:r w:rsidRPr="00930C03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, С. Я.</w:t>
            </w:r>
            <w:r w:rsidRPr="00930C03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930C03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Маршака). Особенности стихотворной речи, сравнение с прозаической: рифма, ритм (практическое ознакомление). </w:t>
            </w:r>
            <w:proofErr w:type="spellStart"/>
            <w:r w:rsidRPr="00930C03">
              <w:rPr>
                <w:rFonts w:ascii="Times New Roman" w:hAnsi="Times New Roman" w:cs="Times New Roman"/>
                <w:sz w:val="18"/>
                <w:szCs w:val="18"/>
              </w:rPr>
              <w:t>Резервный</w:t>
            </w:r>
            <w:proofErr w:type="spellEnd"/>
            <w:r w:rsidRPr="00930C0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30C03">
              <w:rPr>
                <w:rFonts w:ascii="Times New Roman" w:hAnsi="Times New Roman" w:cs="Times New Roman"/>
                <w:sz w:val="18"/>
                <w:szCs w:val="18"/>
              </w:rPr>
              <w:t>час</w:t>
            </w:r>
            <w:proofErr w:type="spellEnd"/>
            <w:r w:rsidRPr="00930C0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0C03" w:rsidRPr="0074558E" w:rsidRDefault="00930C03">
            <w:pPr>
              <w:autoSpaceDE w:val="0"/>
              <w:autoSpaceDN w:val="0"/>
              <w:spacing w:before="86" w:after="0" w:line="230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0C03" w:rsidRPr="0074558E" w:rsidRDefault="00930C03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0C03" w:rsidRPr="0074558E" w:rsidRDefault="00930C03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0C03" w:rsidRPr="002A1C73" w:rsidRDefault="002A1C7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18.05.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0C03" w:rsidRPr="0074558E" w:rsidRDefault="00930C03">
            <w:pPr>
              <w:autoSpaceDE w:val="0"/>
              <w:autoSpaceDN w:val="0"/>
              <w:spacing w:before="86" w:after="0" w:line="262" w:lineRule="auto"/>
              <w:ind w:left="66" w:right="576"/>
              <w:rPr>
                <w:sz w:val="20"/>
                <w:szCs w:val="20"/>
              </w:rPr>
            </w:pP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Устный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74558E">
              <w:rPr>
                <w:sz w:val="20"/>
                <w:szCs w:val="20"/>
              </w:rPr>
              <w:br/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опрос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;</w:t>
            </w:r>
          </w:p>
        </w:tc>
      </w:tr>
      <w:tr w:rsidR="00930C03" w:rsidRPr="0074558E" w:rsidTr="00930C03">
        <w:trPr>
          <w:trHeight w:hRule="exact" w:val="1282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0C03" w:rsidRPr="0074558E" w:rsidRDefault="00930C03">
            <w:pPr>
              <w:autoSpaceDE w:val="0"/>
              <w:autoSpaceDN w:val="0"/>
              <w:spacing w:before="86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129. 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0C03" w:rsidRPr="00930C03" w:rsidRDefault="00930C03" w:rsidP="006516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0C03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>По страницам любимых книг.</w:t>
            </w:r>
            <w:r w:rsidRPr="00930C03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Восприятие и самостоятельное чтение произведений о природе, Родине, семье (на примере доступных произведений). </w:t>
            </w:r>
            <w:proofErr w:type="spellStart"/>
            <w:r w:rsidRPr="00930C03">
              <w:rPr>
                <w:rFonts w:ascii="Times New Roman" w:hAnsi="Times New Roman" w:cs="Times New Roman"/>
                <w:sz w:val="18"/>
                <w:szCs w:val="18"/>
              </w:rPr>
              <w:t>Выразительное</w:t>
            </w:r>
            <w:proofErr w:type="spellEnd"/>
            <w:r w:rsidRPr="00930C0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30C03">
              <w:rPr>
                <w:rFonts w:ascii="Times New Roman" w:hAnsi="Times New Roman" w:cs="Times New Roman"/>
                <w:sz w:val="18"/>
                <w:szCs w:val="18"/>
              </w:rPr>
              <w:t>чтение</w:t>
            </w:r>
            <w:proofErr w:type="spellEnd"/>
            <w:r w:rsidRPr="00930C0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30C03">
              <w:rPr>
                <w:rFonts w:ascii="Times New Roman" w:hAnsi="Times New Roman" w:cs="Times New Roman"/>
                <w:sz w:val="18"/>
                <w:szCs w:val="18"/>
              </w:rPr>
              <w:t>Резервный</w:t>
            </w:r>
            <w:proofErr w:type="spellEnd"/>
            <w:r w:rsidRPr="00930C0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30C03">
              <w:rPr>
                <w:rFonts w:ascii="Times New Roman" w:hAnsi="Times New Roman" w:cs="Times New Roman"/>
                <w:sz w:val="18"/>
                <w:szCs w:val="18"/>
              </w:rPr>
              <w:t>час</w:t>
            </w:r>
            <w:proofErr w:type="spellEnd"/>
            <w:r w:rsidRPr="00930C0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30C03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0C03" w:rsidRPr="0074558E" w:rsidRDefault="00930C03">
            <w:pPr>
              <w:autoSpaceDE w:val="0"/>
              <w:autoSpaceDN w:val="0"/>
              <w:spacing w:before="86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0C03" w:rsidRPr="0074558E" w:rsidRDefault="00930C03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0C03" w:rsidRPr="0074558E" w:rsidRDefault="00930C03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0C03" w:rsidRPr="002A1C73" w:rsidRDefault="002A1C7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22.05.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0C03" w:rsidRPr="0074558E" w:rsidRDefault="00930C03">
            <w:pPr>
              <w:autoSpaceDE w:val="0"/>
              <w:autoSpaceDN w:val="0"/>
              <w:spacing w:before="86" w:after="0" w:line="262" w:lineRule="auto"/>
              <w:ind w:left="66" w:right="576"/>
              <w:rPr>
                <w:sz w:val="20"/>
                <w:szCs w:val="20"/>
              </w:rPr>
            </w:pP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Устный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74558E">
              <w:rPr>
                <w:sz w:val="20"/>
                <w:szCs w:val="20"/>
              </w:rPr>
              <w:br/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опрос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;</w:t>
            </w:r>
          </w:p>
        </w:tc>
      </w:tr>
    </w:tbl>
    <w:p w:rsidR="005003DC" w:rsidRPr="0074558E" w:rsidRDefault="005003DC">
      <w:pPr>
        <w:autoSpaceDE w:val="0"/>
        <w:autoSpaceDN w:val="0"/>
        <w:spacing w:after="0" w:line="14" w:lineRule="exact"/>
        <w:rPr>
          <w:sz w:val="20"/>
          <w:szCs w:val="20"/>
        </w:rPr>
      </w:pPr>
    </w:p>
    <w:tbl>
      <w:tblPr>
        <w:tblW w:w="0" w:type="auto"/>
        <w:tblInd w:w="4" w:type="dxa"/>
        <w:tblLayout w:type="fixed"/>
        <w:tblLook w:val="04A0" w:firstRow="1" w:lastRow="0" w:firstColumn="1" w:lastColumn="0" w:noHBand="0" w:noVBand="1"/>
      </w:tblPr>
      <w:tblGrid>
        <w:gridCol w:w="510"/>
        <w:gridCol w:w="4108"/>
        <w:gridCol w:w="650"/>
        <w:gridCol w:w="1430"/>
        <w:gridCol w:w="1478"/>
        <w:gridCol w:w="1028"/>
        <w:gridCol w:w="1456"/>
      </w:tblGrid>
      <w:tr w:rsidR="00930C03" w:rsidRPr="0074558E" w:rsidTr="00930C03">
        <w:trPr>
          <w:trHeight w:hRule="exact" w:val="1278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0C03" w:rsidRPr="0074558E" w:rsidRDefault="00930C03">
            <w:pPr>
              <w:autoSpaceDE w:val="0"/>
              <w:autoSpaceDN w:val="0"/>
              <w:spacing w:before="86" w:after="0" w:line="230" w:lineRule="auto"/>
              <w:ind w:left="6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ab/>
            </w: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130. 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0C03" w:rsidRPr="00930C03" w:rsidRDefault="00930C03" w:rsidP="006516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0C03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>По страницам любимых книг.</w:t>
            </w:r>
            <w:r w:rsidRPr="00930C03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Самостоятельное чтение произведений о природе, Родине, семье (на примере доступных произведений). </w:t>
            </w:r>
            <w:proofErr w:type="spellStart"/>
            <w:r w:rsidRPr="00930C03">
              <w:rPr>
                <w:rFonts w:ascii="Times New Roman" w:hAnsi="Times New Roman" w:cs="Times New Roman"/>
                <w:sz w:val="18"/>
                <w:szCs w:val="18"/>
              </w:rPr>
              <w:t>Роль</w:t>
            </w:r>
            <w:proofErr w:type="spellEnd"/>
            <w:r w:rsidRPr="00930C0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30C03">
              <w:rPr>
                <w:rFonts w:ascii="Times New Roman" w:hAnsi="Times New Roman" w:cs="Times New Roman"/>
                <w:sz w:val="18"/>
                <w:szCs w:val="18"/>
              </w:rPr>
              <w:t>интонации</w:t>
            </w:r>
            <w:proofErr w:type="spellEnd"/>
            <w:r w:rsidRPr="00930C03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930C03">
              <w:rPr>
                <w:rFonts w:ascii="Times New Roman" w:hAnsi="Times New Roman" w:cs="Times New Roman"/>
                <w:sz w:val="18"/>
                <w:szCs w:val="18"/>
              </w:rPr>
              <w:t>темпа</w:t>
            </w:r>
            <w:proofErr w:type="spellEnd"/>
            <w:r w:rsidRPr="00930C03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930C03">
              <w:rPr>
                <w:rFonts w:ascii="Times New Roman" w:hAnsi="Times New Roman" w:cs="Times New Roman"/>
                <w:sz w:val="18"/>
                <w:szCs w:val="18"/>
              </w:rPr>
              <w:t>тембра</w:t>
            </w:r>
            <w:proofErr w:type="spellEnd"/>
            <w:r w:rsidRPr="00930C0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30C03">
              <w:rPr>
                <w:rFonts w:ascii="Times New Roman" w:hAnsi="Times New Roman" w:cs="Times New Roman"/>
                <w:sz w:val="18"/>
                <w:szCs w:val="18"/>
              </w:rPr>
              <w:t>при</w:t>
            </w:r>
            <w:proofErr w:type="spellEnd"/>
            <w:r w:rsidRPr="00930C0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30C03">
              <w:rPr>
                <w:rFonts w:ascii="Times New Roman" w:hAnsi="Times New Roman" w:cs="Times New Roman"/>
                <w:sz w:val="18"/>
                <w:szCs w:val="18"/>
              </w:rPr>
              <w:t>выразительном</w:t>
            </w:r>
            <w:proofErr w:type="spellEnd"/>
            <w:r w:rsidRPr="00930C0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30C03">
              <w:rPr>
                <w:rFonts w:ascii="Times New Roman" w:hAnsi="Times New Roman" w:cs="Times New Roman"/>
                <w:sz w:val="18"/>
                <w:szCs w:val="18"/>
              </w:rPr>
              <w:t>чтении</w:t>
            </w:r>
            <w:proofErr w:type="spellEnd"/>
            <w:r w:rsidRPr="00930C03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930C03">
              <w:rPr>
                <w:rFonts w:ascii="Times New Roman" w:hAnsi="Times New Roman" w:cs="Times New Roman"/>
                <w:sz w:val="18"/>
                <w:szCs w:val="18"/>
              </w:rPr>
              <w:t>Резервный</w:t>
            </w:r>
            <w:proofErr w:type="spellEnd"/>
            <w:r w:rsidRPr="00930C0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30C03">
              <w:rPr>
                <w:rFonts w:ascii="Times New Roman" w:hAnsi="Times New Roman" w:cs="Times New Roman"/>
                <w:sz w:val="18"/>
                <w:szCs w:val="18"/>
              </w:rPr>
              <w:t>час</w:t>
            </w:r>
            <w:proofErr w:type="spellEnd"/>
            <w:r w:rsidRPr="00930C0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0C03" w:rsidRPr="0074558E" w:rsidRDefault="00930C03">
            <w:pPr>
              <w:autoSpaceDE w:val="0"/>
              <w:autoSpaceDN w:val="0"/>
              <w:spacing w:before="86" w:after="0" w:line="230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0C03" w:rsidRPr="0074558E" w:rsidRDefault="00930C03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0C03" w:rsidRPr="0074558E" w:rsidRDefault="00930C03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0C03" w:rsidRPr="002A1C73" w:rsidRDefault="002A1C7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23.05.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0C03" w:rsidRPr="0074558E" w:rsidRDefault="00930C03">
            <w:pPr>
              <w:autoSpaceDE w:val="0"/>
              <w:autoSpaceDN w:val="0"/>
              <w:spacing w:before="86" w:after="0" w:line="262" w:lineRule="auto"/>
              <w:ind w:left="66" w:right="576"/>
              <w:rPr>
                <w:sz w:val="20"/>
                <w:szCs w:val="20"/>
              </w:rPr>
            </w:pP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Устный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74558E">
              <w:rPr>
                <w:sz w:val="20"/>
                <w:szCs w:val="20"/>
              </w:rPr>
              <w:br/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опрос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;</w:t>
            </w:r>
          </w:p>
        </w:tc>
      </w:tr>
      <w:tr w:rsidR="00930C03" w:rsidRPr="0074558E" w:rsidTr="00930C03">
        <w:trPr>
          <w:trHeight w:hRule="exact" w:val="984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0C03" w:rsidRPr="0074558E" w:rsidRDefault="00930C03">
            <w:pPr>
              <w:autoSpaceDE w:val="0"/>
              <w:autoSpaceDN w:val="0"/>
              <w:spacing w:before="86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131. 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0C03" w:rsidRPr="00930C03" w:rsidRDefault="00930C03" w:rsidP="006516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0C03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>По страницам любимых книг.</w:t>
            </w:r>
            <w:r w:rsidRPr="00930C03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Самостоятельное чтение любимых </w:t>
            </w:r>
            <w:proofErr w:type="gramStart"/>
            <w:r w:rsidRPr="00930C03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произведений .</w:t>
            </w:r>
            <w:proofErr w:type="gramEnd"/>
            <w:r w:rsidRPr="00930C03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930C03">
              <w:rPr>
                <w:rFonts w:ascii="Times New Roman" w:hAnsi="Times New Roman" w:cs="Times New Roman"/>
                <w:sz w:val="18"/>
                <w:szCs w:val="18"/>
              </w:rPr>
              <w:t>Выразительное</w:t>
            </w:r>
            <w:proofErr w:type="spellEnd"/>
            <w:r w:rsidRPr="00930C0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30C03">
              <w:rPr>
                <w:rFonts w:ascii="Times New Roman" w:hAnsi="Times New Roman" w:cs="Times New Roman"/>
                <w:sz w:val="18"/>
                <w:szCs w:val="18"/>
              </w:rPr>
              <w:t>чтение</w:t>
            </w:r>
            <w:proofErr w:type="spellEnd"/>
            <w:r w:rsidRPr="00930C03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930C03">
              <w:rPr>
                <w:rFonts w:ascii="Times New Roman" w:hAnsi="Times New Roman" w:cs="Times New Roman"/>
                <w:sz w:val="18"/>
                <w:szCs w:val="18"/>
              </w:rPr>
              <w:t>Умение</w:t>
            </w:r>
            <w:proofErr w:type="spellEnd"/>
            <w:r w:rsidRPr="00930C0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30C03">
              <w:rPr>
                <w:rFonts w:ascii="Times New Roman" w:hAnsi="Times New Roman" w:cs="Times New Roman"/>
                <w:sz w:val="18"/>
                <w:szCs w:val="18"/>
              </w:rPr>
              <w:t>интересно</w:t>
            </w:r>
            <w:proofErr w:type="spellEnd"/>
            <w:r w:rsidRPr="00930C0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30C03">
              <w:rPr>
                <w:rFonts w:ascii="Times New Roman" w:hAnsi="Times New Roman" w:cs="Times New Roman"/>
                <w:sz w:val="18"/>
                <w:szCs w:val="18"/>
              </w:rPr>
              <w:t>рассказать</w:t>
            </w:r>
            <w:proofErr w:type="spellEnd"/>
            <w:r w:rsidRPr="00930C03">
              <w:rPr>
                <w:rFonts w:ascii="Times New Roman" w:hAnsi="Times New Roman" w:cs="Times New Roman"/>
                <w:sz w:val="18"/>
                <w:szCs w:val="18"/>
              </w:rPr>
              <w:t xml:space="preserve"> о </w:t>
            </w:r>
            <w:proofErr w:type="spellStart"/>
            <w:r w:rsidRPr="00930C03">
              <w:rPr>
                <w:rFonts w:ascii="Times New Roman" w:hAnsi="Times New Roman" w:cs="Times New Roman"/>
                <w:sz w:val="18"/>
                <w:szCs w:val="18"/>
              </w:rPr>
              <w:t>прочитанном</w:t>
            </w:r>
            <w:proofErr w:type="spellEnd"/>
            <w:r w:rsidRPr="00930C03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930C03">
              <w:rPr>
                <w:rFonts w:ascii="Times New Roman" w:hAnsi="Times New Roman" w:cs="Times New Roman"/>
                <w:sz w:val="18"/>
                <w:szCs w:val="18"/>
              </w:rPr>
              <w:t>Резервный</w:t>
            </w:r>
            <w:proofErr w:type="spellEnd"/>
            <w:r w:rsidRPr="00930C0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30C03">
              <w:rPr>
                <w:rFonts w:ascii="Times New Roman" w:hAnsi="Times New Roman" w:cs="Times New Roman"/>
                <w:sz w:val="18"/>
                <w:szCs w:val="18"/>
              </w:rPr>
              <w:t>час</w:t>
            </w:r>
            <w:proofErr w:type="spellEnd"/>
            <w:r w:rsidRPr="00930C0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0C03" w:rsidRPr="0074558E" w:rsidRDefault="00930C03">
            <w:pPr>
              <w:autoSpaceDE w:val="0"/>
              <w:autoSpaceDN w:val="0"/>
              <w:spacing w:before="86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0C03" w:rsidRPr="0074558E" w:rsidRDefault="00930C03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0C03" w:rsidRPr="0074558E" w:rsidRDefault="00930C03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0C03" w:rsidRPr="002A1C73" w:rsidRDefault="002A1C7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24.05.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0C03" w:rsidRPr="0074558E" w:rsidRDefault="00930C03">
            <w:pPr>
              <w:autoSpaceDE w:val="0"/>
              <w:autoSpaceDN w:val="0"/>
              <w:spacing w:before="86" w:after="0" w:line="262" w:lineRule="auto"/>
              <w:ind w:left="66" w:right="576"/>
              <w:rPr>
                <w:sz w:val="20"/>
                <w:szCs w:val="20"/>
              </w:rPr>
            </w:pP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Устный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 </w:t>
            </w:r>
            <w:r w:rsidRPr="0074558E">
              <w:rPr>
                <w:sz w:val="20"/>
                <w:szCs w:val="20"/>
              </w:rPr>
              <w:br/>
            </w:r>
            <w:proofErr w:type="spellStart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опрос</w:t>
            </w:r>
            <w:proofErr w:type="spellEnd"/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;</w:t>
            </w:r>
          </w:p>
        </w:tc>
      </w:tr>
      <w:tr w:rsidR="00930C03" w:rsidRPr="00992CBE" w:rsidTr="00930C03">
        <w:trPr>
          <w:trHeight w:hRule="exact" w:val="1409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0C03" w:rsidRPr="0074558E" w:rsidRDefault="00930C03">
            <w:pPr>
              <w:autoSpaceDE w:val="0"/>
              <w:autoSpaceDN w:val="0"/>
              <w:spacing w:before="88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 xml:space="preserve">132. 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0C03" w:rsidRPr="00930C03" w:rsidRDefault="00930C03" w:rsidP="006516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0C03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 xml:space="preserve">Творчестве поэтов и писателей ХХ </w:t>
            </w:r>
            <w:proofErr w:type="gramStart"/>
            <w:r w:rsidRPr="00930C03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>века .</w:t>
            </w:r>
            <w:proofErr w:type="gramEnd"/>
            <w:r w:rsidRPr="00930C03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Представление о том, что книга — источник необходимых знаний. Умение использовать тематический каталог при выборе книг в библиотеке. Умение рассказать о книге. </w:t>
            </w:r>
            <w:proofErr w:type="spellStart"/>
            <w:r w:rsidRPr="00930C03">
              <w:rPr>
                <w:rFonts w:ascii="Times New Roman" w:hAnsi="Times New Roman" w:cs="Times New Roman"/>
                <w:sz w:val="18"/>
                <w:szCs w:val="18"/>
              </w:rPr>
              <w:t>Резервный</w:t>
            </w:r>
            <w:proofErr w:type="spellEnd"/>
            <w:r w:rsidRPr="00930C0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30C03">
              <w:rPr>
                <w:rFonts w:ascii="Times New Roman" w:hAnsi="Times New Roman" w:cs="Times New Roman"/>
                <w:sz w:val="18"/>
                <w:szCs w:val="18"/>
              </w:rPr>
              <w:t>час</w:t>
            </w:r>
            <w:proofErr w:type="spellEnd"/>
            <w:r w:rsidRPr="00930C0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0C03" w:rsidRPr="0074558E" w:rsidRDefault="00930C03">
            <w:pPr>
              <w:autoSpaceDE w:val="0"/>
              <w:autoSpaceDN w:val="0"/>
              <w:spacing w:before="88" w:after="0" w:line="233" w:lineRule="auto"/>
              <w:ind w:left="66"/>
              <w:rPr>
                <w:sz w:val="20"/>
                <w:szCs w:val="20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0C03" w:rsidRPr="0074558E" w:rsidRDefault="00930C03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0C03" w:rsidRPr="0074558E" w:rsidRDefault="00930C03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0C03" w:rsidRPr="002A1C73" w:rsidRDefault="002A1C7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25.05.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0C03" w:rsidRPr="0074558E" w:rsidRDefault="00930C03">
            <w:pPr>
              <w:autoSpaceDE w:val="0"/>
              <w:autoSpaceDN w:val="0"/>
              <w:spacing w:before="88" w:after="0" w:line="281" w:lineRule="auto"/>
              <w:ind w:left="66" w:right="432"/>
              <w:rPr>
                <w:sz w:val="20"/>
                <w:szCs w:val="20"/>
                <w:lang w:val="ru-RU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  <w:lang w:val="ru-RU"/>
              </w:rPr>
              <w:t xml:space="preserve">Устный </w:t>
            </w:r>
            <w:r w:rsidRPr="0074558E">
              <w:rPr>
                <w:sz w:val="20"/>
                <w:szCs w:val="20"/>
                <w:lang w:val="ru-RU"/>
              </w:rPr>
              <w:br/>
            </w: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  <w:lang w:val="ru-RU"/>
              </w:rPr>
              <w:t xml:space="preserve">опрос; </w:t>
            </w:r>
            <w:r w:rsidRPr="0074558E">
              <w:rPr>
                <w:sz w:val="20"/>
                <w:szCs w:val="20"/>
                <w:lang w:val="ru-RU"/>
              </w:rPr>
              <w:br/>
            </w: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  <w:lang w:val="ru-RU"/>
              </w:rPr>
              <w:t xml:space="preserve">Проверка техники </w:t>
            </w:r>
            <w:r w:rsidRPr="0074558E">
              <w:rPr>
                <w:sz w:val="20"/>
                <w:szCs w:val="20"/>
                <w:lang w:val="ru-RU"/>
              </w:rPr>
              <w:br/>
            </w: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  <w:lang w:val="ru-RU"/>
              </w:rPr>
              <w:t>чтения;</w:t>
            </w:r>
          </w:p>
        </w:tc>
      </w:tr>
      <w:tr w:rsidR="005003DC">
        <w:trPr>
          <w:trHeight w:hRule="exact" w:val="710"/>
        </w:trPr>
        <w:tc>
          <w:tcPr>
            <w:tcW w:w="46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Pr="0074558E" w:rsidRDefault="0074558E">
            <w:pPr>
              <w:autoSpaceDE w:val="0"/>
              <w:autoSpaceDN w:val="0"/>
              <w:spacing w:before="86" w:after="0" w:line="262" w:lineRule="auto"/>
              <w:ind w:left="66" w:right="1152"/>
              <w:rPr>
                <w:lang w:val="ru-RU"/>
              </w:rPr>
            </w:pPr>
            <w:r w:rsidRPr="0074558E">
              <w:rPr>
                <w:rFonts w:ascii="Times New Roman" w:eastAsia="Times New Roman" w:hAnsi="Times New Roman"/>
                <w:color w:val="000000"/>
                <w:w w:val="101"/>
                <w:sz w:val="21"/>
                <w:lang w:val="ru-RU"/>
              </w:rPr>
              <w:t>ОБЩЕЕ КОЛИЧЕСТВО ЧАСОВ ПО ПРОГРАММЕ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74558E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132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Pr="00930C03" w:rsidRDefault="005003DC">
            <w:pPr>
              <w:autoSpaceDE w:val="0"/>
              <w:autoSpaceDN w:val="0"/>
              <w:spacing w:before="86" w:after="0" w:line="233" w:lineRule="auto"/>
              <w:ind w:left="64"/>
              <w:rPr>
                <w:lang w:val="ru-RU"/>
              </w:rPr>
            </w:pPr>
          </w:p>
        </w:tc>
        <w:tc>
          <w:tcPr>
            <w:tcW w:w="39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003DC" w:rsidRDefault="005003DC"/>
        </w:tc>
      </w:tr>
    </w:tbl>
    <w:p w:rsidR="005003DC" w:rsidRDefault="005003DC">
      <w:pPr>
        <w:autoSpaceDE w:val="0"/>
        <w:autoSpaceDN w:val="0"/>
        <w:spacing w:after="0" w:line="14" w:lineRule="exact"/>
      </w:pPr>
    </w:p>
    <w:p w:rsidR="005003DC" w:rsidRDefault="005003DC">
      <w:pPr>
        <w:sectPr w:rsidR="005003DC">
          <w:pgSz w:w="11900" w:h="16840"/>
          <w:pgMar w:top="284" w:right="556" w:bottom="1440" w:left="656" w:header="720" w:footer="720" w:gutter="0"/>
          <w:cols w:space="720" w:equalWidth="0">
            <w:col w:w="10688" w:space="0"/>
          </w:cols>
          <w:docGrid w:linePitch="360"/>
        </w:sectPr>
      </w:pPr>
    </w:p>
    <w:p w:rsidR="005003DC" w:rsidRDefault="005003DC">
      <w:pPr>
        <w:autoSpaceDE w:val="0"/>
        <w:autoSpaceDN w:val="0"/>
        <w:spacing w:after="78" w:line="220" w:lineRule="exact"/>
      </w:pPr>
    </w:p>
    <w:p w:rsidR="005003DC" w:rsidRDefault="0074558E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5003DC" w:rsidRDefault="0074558E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5003DC" w:rsidRDefault="0074558E">
      <w:pPr>
        <w:autoSpaceDE w:val="0"/>
        <w:autoSpaceDN w:val="0"/>
        <w:spacing w:before="166" w:after="0" w:line="271" w:lineRule="auto"/>
        <w:ind w:right="864"/>
        <w:rPr>
          <w:rFonts w:ascii="Times New Roman" w:eastAsia="Times New Roman" w:hAnsi="Times New Roman"/>
          <w:color w:val="000000"/>
          <w:sz w:val="24"/>
          <w:lang w:val="ru-RU"/>
        </w:rPr>
      </w:pP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 xml:space="preserve">Климанова Л.Ф., Горецкий В.Г., Голованова М.В. и другие, Литературное чтение (в 2 частях). Учебник. 1класс. Акционерное общество «Издательство «Просвещение»; </w:t>
      </w:r>
      <w:r w:rsidRPr="0074558E">
        <w:rPr>
          <w:lang w:val="ru-RU"/>
        </w:rPr>
        <w:br/>
      </w:r>
    </w:p>
    <w:p w:rsidR="005003DC" w:rsidRPr="0074558E" w:rsidRDefault="0074558E">
      <w:pPr>
        <w:autoSpaceDE w:val="0"/>
        <w:autoSpaceDN w:val="0"/>
        <w:spacing w:before="262" w:after="0" w:line="230" w:lineRule="auto"/>
        <w:rPr>
          <w:lang w:val="ru-RU"/>
        </w:rPr>
      </w:pPr>
      <w:r w:rsidRPr="0074558E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5003DC" w:rsidRPr="0074558E" w:rsidRDefault="0074558E">
      <w:pPr>
        <w:autoSpaceDE w:val="0"/>
        <w:autoSpaceDN w:val="0"/>
        <w:spacing w:before="166" w:after="0" w:line="281" w:lineRule="auto"/>
        <w:ind w:right="576"/>
        <w:rPr>
          <w:lang w:val="ru-RU"/>
        </w:rPr>
      </w:pP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 xml:space="preserve">1.Примерная рабочая программа начального общего образования. Литературное чтение (для 1-4 классов образовательных </w:t>
      </w:r>
      <w:proofErr w:type="gramStart"/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организаций)-</w:t>
      </w:r>
      <w:proofErr w:type="gramEnd"/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 xml:space="preserve"> М:Министерство просвещения РФ ФГБНУ Институт стратегии развития образования РАО,2021 </w:t>
      </w:r>
      <w:r w:rsidRPr="0074558E">
        <w:rPr>
          <w:lang w:val="ru-RU"/>
        </w:rPr>
        <w:br/>
      </w: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 xml:space="preserve">2. Горецкий В.Г. и др. Азбука. .1 класс. Учебник для общеобразовательных учреждений с приложением на электронном носителе. В 2 ч. – </w:t>
      </w:r>
      <w:proofErr w:type="gramStart"/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М. :</w:t>
      </w:r>
      <w:proofErr w:type="gramEnd"/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 xml:space="preserve"> Просвещение, 2012.</w:t>
      </w:r>
    </w:p>
    <w:p w:rsidR="005003DC" w:rsidRPr="0074558E" w:rsidRDefault="0074558E">
      <w:pPr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 xml:space="preserve">3. Л. Ф. Климанова, В. Г. Горецкий, М. В. Голованова, Л. А. Виноградская. Литературное чтение. 1 класс. Учебник для общеобразовательных учреждений. В 2 ч. – </w:t>
      </w:r>
      <w:proofErr w:type="gramStart"/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М. :</w:t>
      </w:r>
      <w:proofErr w:type="gramEnd"/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 xml:space="preserve"> Просвещение, 2011.</w:t>
      </w:r>
    </w:p>
    <w:p w:rsidR="005003DC" w:rsidRPr="0074558E" w:rsidRDefault="0074558E">
      <w:pPr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 xml:space="preserve">4. Климанова Л.Ф. Уроки литературного чтения. Поурочные разработки. 1 класс. / М.: Просвещение, 2019 г. </w:t>
      </w:r>
    </w:p>
    <w:p w:rsidR="005003DC" w:rsidRPr="0074558E" w:rsidRDefault="0074558E">
      <w:pPr>
        <w:autoSpaceDE w:val="0"/>
        <w:autoSpaceDN w:val="0"/>
        <w:spacing w:before="262" w:after="0" w:line="230" w:lineRule="auto"/>
        <w:rPr>
          <w:lang w:val="ru-RU"/>
        </w:rPr>
      </w:pPr>
      <w:r w:rsidRPr="0074558E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5003DC" w:rsidRPr="0074558E" w:rsidRDefault="0074558E">
      <w:pPr>
        <w:autoSpaceDE w:val="0"/>
        <w:autoSpaceDN w:val="0"/>
        <w:spacing w:before="166" w:after="0" w:line="286" w:lineRule="auto"/>
        <w:ind w:right="6768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</w:t>
      </w: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collection</w:t>
      </w: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catalog</w:t>
      </w: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74558E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resh</w:t>
      </w:r>
      <w:proofErr w:type="spellEnd"/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74558E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my</w:t>
      </w: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uchi</w:t>
      </w:r>
      <w:proofErr w:type="spellEnd"/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74558E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uchportal</w:t>
      </w:r>
      <w:proofErr w:type="spellEnd"/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74558E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nachalka</w:t>
      </w:r>
      <w:proofErr w:type="spellEnd"/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info</w:t>
      </w: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74558E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openclass</w:t>
      </w:r>
      <w:proofErr w:type="spellEnd"/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74558E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viki</w:t>
      </w:r>
      <w:proofErr w:type="spellEnd"/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rdf</w:t>
      </w:r>
      <w:proofErr w:type="spellEnd"/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74558E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nachalka</w:t>
      </w:r>
      <w:proofErr w:type="spellEnd"/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com</w:t>
      </w: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photo</w:t>
      </w: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74558E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proshkolu</w:t>
      </w:r>
      <w:proofErr w:type="spellEnd"/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74558E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pedsovet</w:t>
      </w:r>
      <w:proofErr w:type="spellEnd"/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su</w:t>
      </w:r>
      <w:proofErr w:type="spellEnd"/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74558E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uchportal</w:t>
      </w:r>
      <w:proofErr w:type="spellEnd"/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/</w:t>
      </w:r>
    </w:p>
    <w:p w:rsidR="005003DC" w:rsidRPr="0074558E" w:rsidRDefault="005003DC">
      <w:pPr>
        <w:rPr>
          <w:lang w:val="ru-RU"/>
        </w:rPr>
        <w:sectPr w:rsidR="005003DC" w:rsidRPr="0074558E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003DC" w:rsidRPr="0074558E" w:rsidRDefault="005003DC">
      <w:pPr>
        <w:autoSpaceDE w:val="0"/>
        <w:autoSpaceDN w:val="0"/>
        <w:spacing w:after="78" w:line="220" w:lineRule="exact"/>
        <w:rPr>
          <w:lang w:val="ru-RU"/>
        </w:rPr>
      </w:pPr>
    </w:p>
    <w:p w:rsidR="005003DC" w:rsidRPr="0074558E" w:rsidRDefault="0074558E">
      <w:pPr>
        <w:autoSpaceDE w:val="0"/>
        <w:autoSpaceDN w:val="0"/>
        <w:spacing w:after="0" w:line="230" w:lineRule="auto"/>
        <w:rPr>
          <w:lang w:val="ru-RU"/>
        </w:rPr>
      </w:pPr>
      <w:r w:rsidRPr="0074558E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5003DC" w:rsidRPr="0074558E" w:rsidRDefault="0074558E">
      <w:pPr>
        <w:autoSpaceDE w:val="0"/>
        <w:autoSpaceDN w:val="0"/>
        <w:spacing w:before="346" w:after="0" w:line="230" w:lineRule="auto"/>
        <w:rPr>
          <w:lang w:val="ru-RU"/>
        </w:rPr>
      </w:pPr>
      <w:r w:rsidRPr="0074558E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УЧЕБНОЕ ОБОРУДОВАНИЕ</w:t>
      </w:r>
    </w:p>
    <w:p w:rsidR="005003DC" w:rsidRPr="0074558E" w:rsidRDefault="0074558E">
      <w:pPr>
        <w:autoSpaceDE w:val="0"/>
        <w:autoSpaceDN w:val="0"/>
        <w:spacing w:before="166" w:after="0" w:line="262" w:lineRule="auto"/>
        <w:ind w:right="7488"/>
        <w:rPr>
          <w:lang w:val="ru-RU"/>
        </w:rPr>
      </w:pP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 xml:space="preserve">1. Классная магнитная доска. </w:t>
      </w:r>
      <w:r w:rsidRPr="0074558E">
        <w:rPr>
          <w:lang w:val="ru-RU"/>
        </w:rPr>
        <w:br/>
      </w: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2. Ноутбук.</w:t>
      </w:r>
    </w:p>
    <w:p w:rsidR="005003DC" w:rsidRPr="0074558E" w:rsidRDefault="0074558E">
      <w:pPr>
        <w:autoSpaceDE w:val="0"/>
        <w:autoSpaceDN w:val="0"/>
        <w:spacing w:before="70" w:after="0" w:line="230" w:lineRule="auto"/>
        <w:rPr>
          <w:lang w:val="ru-RU"/>
        </w:rPr>
      </w:pP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3. Экспозиционный экран.</w:t>
      </w:r>
    </w:p>
    <w:p w:rsidR="005003DC" w:rsidRPr="0074558E" w:rsidRDefault="0074558E">
      <w:pPr>
        <w:autoSpaceDE w:val="0"/>
        <w:autoSpaceDN w:val="0"/>
        <w:spacing w:before="70" w:after="0" w:line="262" w:lineRule="auto"/>
        <w:ind w:right="7344"/>
        <w:rPr>
          <w:lang w:val="ru-RU"/>
        </w:rPr>
      </w:pP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 xml:space="preserve">4. Мультимедийный проектор. </w:t>
      </w:r>
      <w:r w:rsidRPr="0074558E">
        <w:rPr>
          <w:lang w:val="ru-RU"/>
        </w:rPr>
        <w:br/>
      </w: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 xml:space="preserve">5. МФУ. </w:t>
      </w:r>
    </w:p>
    <w:p w:rsidR="005003DC" w:rsidRPr="0074558E" w:rsidRDefault="0074558E">
      <w:pPr>
        <w:autoSpaceDE w:val="0"/>
        <w:autoSpaceDN w:val="0"/>
        <w:spacing w:before="262" w:after="0" w:line="262" w:lineRule="auto"/>
        <w:ind w:right="720"/>
        <w:rPr>
          <w:lang w:val="ru-RU"/>
        </w:rPr>
      </w:pPr>
      <w:r w:rsidRPr="0074558E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ЛАБОРАТОРНЫХ, ПРАКТИЧЕСКИХ РАБОТ, ДЕМОНСТРАЦИЙ</w:t>
      </w:r>
    </w:p>
    <w:p w:rsidR="005003DC" w:rsidRPr="0074558E" w:rsidRDefault="0074558E">
      <w:pPr>
        <w:autoSpaceDE w:val="0"/>
        <w:autoSpaceDN w:val="0"/>
        <w:spacing w:before="168" w:after="0" w:line="230" w:lineRule="auto"/>
        <w:rPr>
          <w:lang w:val="ru-RU"/>
        </w:rPr>
      </w:pP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1. Наборы сюжетных (предметных) картинок.</w:t>
      </w:r>
    </w:p>
    <w:p w:rsidR="005003DC" w:rsidRPr="0074558E" w:rsidRDefault="0074558E">
      <w:pPr>
        <w:autoSpaceDE w:val="0"/>
        <w:autoSpaceDN w:val="0"/>
        <w:spacing w:before="70" w:after="0" w:line="230" w:lineRule="auto"/>
        <w:rPr>
          <w:lang w:val="ru-RU"/>
        </w:rPr>
      </w:pP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2. Наборы букв и сочетаний.</w:t>
      </w:r>
    </w:p>
    <w:p w:rsidR="005003DC" w:rsidRPr="0074558E" w:rsidRDefault="0074558E">
      <w:pPr>
        <w:autoSpaceDE w:val="0"/>
        <w:autoSpaceDN w:val="0"/>
        <w:spacing w:before="70" w:after="0" w:line="230" w:lineRule="auto"/>
        <w:rPr>
          <w:lang w:val="ru-RU"/>
        </w:rPr>
      </w:pPr>
      <w:r w:rsidRPr="0074558E">
        <w:rPr>
          <w:rFonts w:ascii="Times New Roman" w:eastAsia="Times New Roman" w:hAnsi="Times New Roman"/>
          <w:color w:val="000000"/>
          <w:sz w:val="24"/>
          <w:lang w:val="ru-RU"/>
        </w:rPr>
        <w:t>3. Детские книги разных типов из круга детского чтения.</w:t>
      </w:r>
    </w:p>
    <w:p w:rsidR="005003DC" w:rsidRPr="0074558E" w:rsidRDefault="005003DC">
      <w:pPr>
        <w:rPr>
          <w:lang w:val="ru-RU"/>
        </w:rPr>
        <w:sectPr w:rsidR="005003DC" w:rsidRPr="0074558E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4558E" w:rsidRPr="0074558E" w:rsidRDefault="0074558E">
      <w:pPr>
        <w:rPr>
          <w:lang w:val="ru-RU"/>
        </w:rPr>
      </w:pPr>
    </w:p>
    <w:sectPr w:rsidR="0074558E" w:rsidRPr="0074558E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parajita">
    <w:panose1 w:val="020B0604020202020204"/>
    <w:charset w:val="00"/>
    <w:family w:val="swiss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1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294F"/>
    <w:rsid w:val="00034616"/>
    <w:rsid w:val="000466AA"/>
    <w:rsid w:val="00056EE7"/>
    <w:rsid w:val="0006063C"/>
    <w:rsid w:val="00135ABD"/>
    <w:rsid w:val="0015074B"/>
    <w:rsid w:val="0029639D"/>
    <w:rsid w:val="002A1C73"/>
    <w:rsid w:val="00326F90"/>
    <w:rsid w:val="00352729"/>
    <w:rsid w:val="00464B08"/>
    <w:rsid w:val="004F0EBB"/>
    <w:rsid w:val="005003DC"/>
    <w:rsid w:val="00583755"/>
    <w:rsid w:val="00651686"/>
    <w:rsid w:val="0074558E"/>
    <w:rsid w:val="00815FD2"/>
    <w:rsid w:val="008272EA"/>
    <w:rsid w:val="00847206"/>
    <w:rsid w:val="00930C03"/>
    <w:rsid w:val="00992CBE"/>
    <w:rsid w:val="009B384F"/>
    <w:rsid w:val="009F48E0"/>
    <w:rsid w:val="00AA1D8D"/>
    <w:rsid w:val="00AB0A46"/>
    <w:rsid w:val="00B47730"/>
    <w:rsid w:val="00C40EF0"/>
    <w:rsid w:val="00C410F6"/>
    <w:rsid w:val="00CB0664"/>
    <w:rsid w:val="00D3511C"/>
    <w:rsid w:val="00DA00EF"/>
    <w:rsid w:val="00DD2281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  <w15:docId w15:val="{71D3B73D-8587-4309-B4BE-83F48A5DD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3686F7B-BB47-4F5E-A96C-313635CB7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9730</Words>
  <Characters>55463</Characters>
  <Application>Microsoft Office Word</Application>
  <DocSecurity>0</DocSecurity>
  <Lines>462</Lines>
  <Paragraphs>130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65063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Начальные2</cp:lastModifiedBy>
  <cp:revision>22</cp:revision>
  <dcterms:created xsi:type="dcterms:W3CDTF">2013-12-23T23:15:00Z</dcterms:created>
  <dcterms:modified xsi:type="dcterms:W3CDTF">2022-09-09T05:06:00Z</dcterms:modified>
  <cp:category/>
</cp:coreProperties>
</file>